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0CE" w:rsidRPr="003B64D8" w:rsidRDefault="00FD5C0B" w:rsidP="003B64D8">
      <w:pPr>
        <w:spacing w:after="0" w:line="240" w:lineRule="auto"/>
        <w:ind w:firstLine="609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0"/>
        </w:rPr>
        <w:t>ИП Савельев Игорь Анатольевич</w:t>
      </w:r>
    </w:p>
    <w:p w:rsidR="003B64D8" w:rsidRPr="003B64D8" w:rsidRDefault="003B64D8" w:rsidP="003B64D8">
      <w:pPr>
        <w:spacing w:after="0" w:line="240" w:lineRule="auto"/>
        <w:ind w:firstLine="6096"/>
        <w:jc w:val="center"/>
        <w:rPr>
          <w:rFonts w:ascii="Times New Roman" w:hAnsi="Times New Roman" w:cs="Times New Roman"/>
        </w:rPr>
      </w:pPr>
    </w:p>
    <w:p w:rsidR="003B64D8" w:rsidRPr="003B64D8" w:rsidRDefault="003B64D8" w:rsidP="003B64D8">
      <w:pPr>
        <w:spacing w:after="0" w:line="240" w:lineRule="auto"/>
        <w:ind w:firstLine="6096"/>
        <w:jc w:val="center"/>
        <w:rPr>
          <w:rFonts w:ascii="Times New Roman" w:hAnsi="Times New Roman" w:cs="Times New Roman"/>
        </w:rPr>
      </w:pPr>
    </w:p>
    <w:p w:rsidR="003B64D8" w:rsidRPr="003B64D8" w:rsidRDefault="003B64D8" w:rsidP="003B64D8">
      <w:pPr>
        <w:spacing w:after="0" w:line="240" w:lineRule="auto"/>
        <w:ind w:firstLine="6096"/>
        <w:jc w:val="center"/>
        <w:rPr>
          <w:rFonts w:ascii="Times New Roman" w:hAnsi="Times New Roman" w:cs="Times New Roman"/>
        </w:rPr>
      </w:pPr>
    </w:p>
    <w:p w:rsidR="003B64D8" w:rsidRPr="003B64D8" w:rsidRDefault="003B64D8" w:rsidP="003B64D8">
      <w:pPr>
        <w:spacing w:after="0" w:line="240" w:lineRule="auto"/>
        <w:ind w:firstLine="6096"/>
        <w:jc w:val="center"/>
        <w:rPr>
          <w:rFonts w:ascii="Times New Roman" w:hAnsi="Times New Roman" w:cs="Times New Roman"/>
        </w:rPr>
      </w:pPr>
      <w:r w:rsidRPr="003B64D8">
        <w:rPr>
          <w:rFonts w:ascii="Times New Roman" w:hAnsi="Times New Roman" w:cs="Times New Roman"/>
        </w:rPr>
        <w:t>Утверждено</w:t>
      </w:r>
    </w:p>
    <w:p w:rsidR="003B64D8" w:rsidRPr="003B64D8" w:rsidRDefault="003B64D8" w:rsidP="003B64D8">
      <w:pPr>
        <w:spacing w:after="0" w:line="240" w:lineRule="auto"/>
        <w:ind w:firstLine="6096"/>
        <w:jc w:val="center"/>
        <w:rPr>
          <w:rFonts w:ascii="Times New Roman" w:hAnsi="Times New Roman" w:cs="Times New Roman"/>
        </w:rPr>
      </w:pPr>
      <w:r w:rsidRPr="003B64D8">
        <w:rPr>
          <w:rFonts w:ascii="Times New Roman" w:hAnsi="Times New Roman" w:cs="Times New Roman"/>
        </w:rPr>
        <w:t>____________________________</w:t>
      </w:r>
    </w:p>
    <w:p w:rsidR="003B64D8" w:rsidRPr="003B64D8" w:rsidRDefault="003B64D8" w:rsidP="003B64D8">
      <w:pPr>
        <w:spacing w:after="0" w:line="240" w:lineRule="auto"/>
        <w:ind w:firstLine="6096"/>
        <w:jc w:val="center"/>
        <w:rPr>
          <w:rFonts w:ascii="Times New Roman" w:hAnsi="Times New Roman" w:cs="Times New Roman"/>
        </w:rPr>
      </w:pPr>
      <w:r w:rsidRPr="003B64D8">
        <w:rPr>
          <w:rFonts w:ascii="Times New Roman" w:hAnsi="Times New Roman" w:cs="Times New Roman"/>
        </w:rPr>
        <w:t>____________________________</w:t>
      </w:r>
    </w:p>
    <w:p w:rsidR="003B64D8" w:rsidRPr="003B64D8" w:rsidRDefault="003B64D8" w:rsidP="003B64D8">
      <w:pPr>
        <w:spacing w:after="0" w:line="240" w:lineRule="auto"/>
        <w:ind w:firstLine="6096"/>
        <w:jc w:val="center"/>
        <w:rPr>
          <w:rFonts w:ascii="Times New Roman" w:hAnsi="Times New Roman" w:cs="Times New Roman"/>
        </w:rPr>
      </w:pPr>
      <w:r w:rsidRPr="003B64D8">
        <w:rPr>
          <w:rFonts w:ascii="Times New Roman" w:hAnsi="Times New Roman" w:cs="Times New Roman"/>
        </w:rPr>
        <w:t>____________________________</w:t>
      </w:r>
    </w:p>
    <w:p w:rsidR="003B64D8" w:rsidRPr="003B64D8" w:rsidRDefault="003B64D8" w:rsidP="003B64D8">
      <w:pPr>
        <w:spacing w:after="0" w:line="240" w:lineRule="auto"/>
        <w:ind w:firstLine="6096"/>
        <w:jc w:val="center"/>
        <w:rPr>
          <w:rFonts w:ascii="Times New Roman" w:hAnsi="Times New Roman" w:cs="Times New Roman"/>
        </w:rPr>
      </w:pPr>
      <w:r w:rsidRPr="003B64D8">
        <w:rPr>
          <w:rFonts w:ascii="Times New Roman" w:hAnsi="Times New Roman" w:cs="Times New Roman"/>
        </w:rPr>
        <w:t>____________________________</w:t>
      </w:r>
    </w:p>
    <w:p w:rsidR="003B64D8" w:rsidRPr="003B64D8" w:rsidRDefault="003B64D8" w:rsidP="003B64D8">
      <w:pPr>
        <w:spacing w:after="0" w:line="240" w:lineRule="auto"/>
        <w:ind w:firstLine="6096"/>
        <w:jc w:val="center"/>
        <w:rPr>
          <w:rFonts w:ascii="Times New Roman" w:hAnsi="Times New Roman" w:cs="Times New Roman"/>
        </w:rPr>
      </w:pPr>
      <w:r w:rsidRPr="003B64D8">
        <w:rPr>
          <w:rFonts w:ascii="Times New Roman" w:hAnsi="Times New Roman" w:cs="Times New Roman"/>
        </w:rPr>
        <w:t>____________________________</w:t>
      </w:r>
    </w:p>
    <w:p w:rsidR="003B64D8" w:rsidRPr="003B64D8" w:rsidRDefault="003B64D8" w:rsidP="003B64D8">
      <w:pPr>
        <w:spacing w:after="0" w:line="240" w:lineRule="auto"/>
        <w:ind w:firstLine="6096"/>
        <w:jc w:val="center"/>
        <w:rPr>
          <w:rFonts w:ascii="Times New Roman" w:hAnsi="Times New Roman" w:cs="Times New Roman"/>
        </w:rPr>
      </w:pPr>
      <w:r w:rsidRPr="003B64D8">
        <w:rPr>
          <w:rFonts w:ascii="Times New Roman" w:hAnsi="Times New Roman" w:cs="Times New Roman"/>
        </w:rPr>
        <w:t>____________________________</w:t>
      </w:r>
    </w:p>
    <w:p w:rsidR="003B64D8" w:rsidRPr="003B64D8" w:rsidRDefault="003B64D8" w:rsidP="003B64D8">
      <w:pPr>
        <w:spacing w:after="0" w:line="240" w:lineRule="auto"/>
        <w:ind w:firstLine="6096"/>
        <w:jc w:val="center"/>
        <w:rPr>
          <w:rFonts w:ascii="Times New Roman" w:hAnsi="Times New Roman" w:cs="Times New Roman"/>
        </w:rPr>
      </w:pPr>
      <w:r w:rsidRPr="003B64D8">
        <w:rPr>
          <w:rFonts w:ascii="Times New Roman" w:hAnsi="Times New Roman" w:cs="Times New Roman"/>
        </w:rPr>
        <w:t>От «___» ____________202</w:t>
      </w:r>
      <w:r w:rsidR="00FD5C0B">
        <w:rPr>
          <w:rFonts w:ascii="Times New Roman" w:hAnsi="Times New Roman" w:cs="Times New Roman"/>
        </w:rPr>
        <w:t>1</w:t>
      </w:r>
      <w:r w:rsidRPr="003B64D8">
        <w:rPr>
          <w:rFonts w:ascii="Times New Roman" w:hAnsi="Times New Roman" w:cs="Times New Roman"/>
        </w:rPr>
        <w:t>г.</w:t>
      </w:r>
    </w:p>
    <w:p w:rsidR="003B64D8" w:rsidRPr="003B64D8" w:rsidRDefault="003B64D8" w:rsidP="003B64D8">
      <w:pPr>
        <w:spacing w:after="0" w:line="240" w:lineRule="auto"/>
        <w:ind w:firstLine="6096"/>
        <w:jc w:val="center"/>
        <w:rPr>
          <w:rFonts w:ascii="Times New Roman" w:hAnsi="Times New Roman" w:cs="Times New Roman"/>
        </w:rPr>
      </w:pPr>
      <w:r w:rsidRPr="003B64D8">
        <w:rPr>
          <w:rFonts w:ascii="Times New Roman" w:hAnsi="Times New Roman" w:cs="Times New Roman"/>
        </w:rPr>
        <w:t>№___________</w:t>
      </w:r>
    </w:p>
    <w:p w:rsidR="003B64D8" w:rsidRDefault="003B64D8" w:rsidP="003B64D8">
      <w:pPr>
        <w:tabs>
          <w:tab w:val="left" w:pos="7824"/>
        </w:tabs>
      </w:pPr>
      <w:r>
        <w:tab/>
      </w:r>
      <w:r w:rsidR="00A50016" w:rsidRPr="00A50016">
        <w:rPr>
          <w:noProof/>
          <w:sz w:val="20"/>
        </w:rPr>
        <w:pict>
          <v:group id="_x0000_s1417" style="position:absolute;margin-left:56.7pt;margin-top:19.85pt;width:518.8pt;height:802.3pt;z-index:251695104;mso-position-horizontal-relative:page;mso-position-vertical-relative:page" coordsize="20000,20000" o:allowincell="f">
            <v:rect id="_x0000_s1418" style="position:absolute;width:20000;height:20000" filled="f" strokeweight="2pt"/>
            <v:line id="_x0000_s1419" style="position:absolute" from="1093,18949" to="1095,19989" strokeweight="2pt"/>
            <v:line id="_x0000_s1420" style="position:absolute" from="10,18941" to="19977,18942" strokeweight="2pt"/>
            <v:line id="_x0000_s1421" style="position:absolute" from="2186,18949" to="2188,19989" strokeweight="2pt"/>
            <v:line id="_x0000_s1422" style="position:absolute" from="4919,18949" to="4921,19989" strokeweight="2pt"/>
            <v:line id="_x0000_s1423" style="position:absolute" from="6557,18959" to="6559,19989" strokeweight="2pt"/>
            <v:line id="_x0000_s1424" style="position:absolute" from="7650,18949" to="7652,19979" strokeweight="2pt"/>
            <v:line id="_x0000_s1425" style="position:absolute" from="18905,18949" to="18909,19989" strokeweight="2pt"/>
            <v:line id="_x0000_s1426" style="position:absolute" from="10,19293" to="7631,19295" strokeweight="1pt"/>
            <v:line id="_x0000_s1427" style="position:absolute" from="10,19646" to="7631,19647" strokeweight="2pt"/>
            <v:line id="_x0000_s1428" style="position:absolute" from="18919,19296" to="19990,19297" strokeweight="1pt"/>
            <v:rect id="_x0000_s1429" style="position:absolute;left:54;top:19660;width:1000;height:309" filled="f" stroked="f" strokeweight=".25pt">
              <v:textbox inset="1pt,1pt,1pt,1pt">
                <w:txbxContent>
                  <w:p w:rsidR="00FD5C0B" w:rsidRDefault="00FD5C0B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430" style="position:absolute;left:1139;top:19660;width:1001;height:309" filled="f" stroked="f" strokeweight=".25pt">
              <v:textbox inset="1pt,1pt,1pt,1pt">
                <w:txbxContent>
                  <w:p w:rsidR="00FD5C0B" w:rsidRDefault="00FD5C0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31" style="position:absolute;left:2267;top:19660;width:2573;height:309" filled="f" stroked="f" strokeweight=".25pt">
              <v:textbox inset="1pt,1pt,1pt,1pt">
                <w:txbxContent>
                  <w:p w:rsidR="00FD5C0B" w:rsidRDefault="00FD5C0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432" style="position:absolute;left:4983;top:19660;width:1534;height:309" filled="f" stroked="f" strokeweight=".25pt">
              <v:textbox inset="1pt,1pt,1pt,1pt">
                <w:txbxContent>
                  <w:p w:rsidR="00FD5C0B" w:rsidRDefault="00FD5C0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433" style="position:absolute;left:6604;top:19660;width:1000;height:309" filled="f" stroked="f" strokeweight=".25pt">
              <v:textbox inset="1pt,1pt,1pt,1pt">
                <w:txbxContent>
                  <w:p w:rsidR="00FD5C0B" w:rsidRDefault="00FD5C0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434" style="position:absolute;left:18949;top:18977;width:1001;height:309" filled="f" stroked="f" strokeweight=".25pt">
              <v:textbox inset="1pt,1pt,1pt,1pt">
                <w:txbxContent>
                  <w:p w:rsidR="00FD5C0B" w:rsidRDefault="00FD5C0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35" style="position:absolute;left:18949;top:19435;width:1001;height:423" filled="f" stroked="f" strokeweight=".25pt">
              <v:textbox inset="1pt,1pt,1pt,1pt">
                <w:txbxContent>
                  <w:p w:rsidR="00FD5C0B" w:rsidRDefault="00A50016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 w:rsidR="00FD5C0B"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FD5C0B">
                      <w:rPr>
                        <w:sz w:val="24"/>
                      </w:rPr>
                      <w:t>1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436" style="position:absolute;left:7745;top:19221;width:11075;height:477" filled="f" stroked="f" strokeweight=".25pt">
              <v:textbox inset="1pt,1pt,1pt,1pt">
                <w:txbxContent>
                  <w:p w:rsidR="00586094" w:rsidRPr="00092838" w:rsidRDefault="00586094" w:rsidP="00586094">
                    <w:pPr>
                      <w:pStyle w:val="a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ПТМ. 2021</w:t>
                    </w:r>
                  </w:p>
                  <w:p w:rsidR="00FD5C0B" w:rsidRPr="00FD5C0B" w:rsidRDefault="00FD5C0B" w:rsidP="00FD5C0B"/>
                </w:txbxContent>
              </v:textbox>
            </v:rect>
            <w10:wrap anchorx="page" anchory="page"/>
            <w10:anchorlock/>
          </v:group>
        </w:pict>
      </w:r>
    </w:p>
    <w:p w:rsidR="003B64D8" w:rsidRDefault="003B64D8" w:rsidP="003B64D8">
      <w:pPr>
        <w:jc w:val="center"/>
        <w:rPr>
          <w:rFonts w:ascii="Times New Roman" w:hAnsi="Times New Roman" w:cs="Times New Roman"/>
          <w:b/>
          <w:sz w:val="24"/>
        </w:rPr>
      </w:pPr>
    </w:p>
    <w:p w:rsidR="003B64D8" w:rsidRDefault="003B64D8" w:rsidP="003B64D8">
      <w:pPr>
        <w:jc w:val="center"/>
        <w:rPr>
          <w:rFonts w:ascii="Times New Roman" w:hAnsi="Times New Roman" w:cs="Times New Roman"/>
          <w:b/>
          <w:sz w:val="24"/>
        </w:rPr>
      </w:pPr>
    </w:p>
    <w:p w:rsidR="003B64D8" w:rsidRDefault="003B64D8" w:rsidP="003B64D8">
      <w:pPr>
        <w:jc w:val="center"/>
        <w:rPr>
          <w:rFonts w:ascii="Times New Roman" w:hAnsi="Times New Roman" w:cs="Times New Roman"/>
          <w:b/>
          <w:sz w:val="24"/>
        </w:rPr>
      </w:pPr>
    </w:p>
    <w:p w:rsidR="003B64D8" w:rsidRDefault="003B64D8" w:rsidP="003B64D8">
      <w:pPr>
        <w:jc w:val="center"/>
        <w:rPr>
          <w:rFonts w:ascii="Times New Roman" w:hAnsi="Times New Roman" w:cs="Times New Roman"/>
          <w:b/>
          <w:sz w:val="24"/>
        </w:rPr>
      </w:pPr>
    </w:p>
    <w:p w:rsidR="003B64D8" w:rsidRPr="003B64D8" w:rsidRDefault="003B64D8" w:rsidP="003B64D8">
      <w:pPr>
        <w:jc w:val="center"/>
        <w:rPr>
          <w:rFonts w:ascii="Times New Roman" w:hAnsi="Times New Roman" w:cs="Times New Roman"/>
          <w:b/>
          <w:sz w:val="24"/>
        </w:rPr>
      </w:pPr>
      <w:r w:rsidRPr="003B64D8">
        <w:rPr>
          <w:rFonts w:ascii="Times New Roman" w:hAnsi="Times New Roman" w:cs="Times New Roman"/>
          <w:b/>
          <w:sz w:val="24"/>
        </w:rPr>
        <w:t xml:space="preserve">ПРОЕКТ МЕЖЕВАНИЯ ТЕРРИТОРИИ </w:t>
      </w:r>
      <w:r w:rsidR="00EE5E17">
        <w:rPr>
          <w:rFonts w:ascii="Times New Roman" w:hAnsi="Times New Roman" w:cs="Times New Roman"/>
          <w:b/>
          <w:sz w:val="24"/>
        </w:rPr>
        <w:t>МАГАЗИНЫ</w:t>
      </w:r>
    </w:p>
    <w:p w:rsidR="003B64D8" w:rsidRDefault="003B64D8" w:rsidP="003B64D8">
      <w:pPr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3B64D8">
        <w:rPr>
          <w:rFonts w:ascii="Times New Roman" w:hAnsi="Times New Roman" w:cs="Times New Roman"/>
          <w:b/>
          <w:sz w:val="24"/>
        </w:rPr>
        <w:t>расположенного</w:t>
      </w:r>
      <w:proofErr w:type="gramEnd"/>
      <w:r w:rsidRPr="003B64D8">
        <w:rPr>
          <w:rFonts w:ascii="Times New Roman" w:hAnsi="Times New Roman" w:cs="Times New Roman"/>
          <w:b/>
          <w:sz w:val="24"/>
        </w:rPr>
        <w:t xml:space="preserve"> по адресу: Республика Марий Эл, Звениговский район, пгт. Красногорский, ул. </w:t>
      </w:r>
      <w:r w:rsidR="00A053CC">
        <w:rPr>
          <w:rFonts w:ascii="Times New Roman" w:hAnsi="Times New Roman" w:cs="Times New Roman"/>
          <w:b/>
          <w:sz w:val="24"/>
        </w:rPr>
        <w:t>Машиностроителей</w:t>
      </w:r>
    </w:p>
    <w:p w:rsidR="003B64D8" w:rsidRDefault="003B64D8" w:rsidP="003B64D8">
      <w:pPr>
        <w:jc w:val="center"/>
        <w:rPr>
          <w:rFonts w:ascii="Times New Roman" w:hAnsi="Times New Roman" w:cs="Times New Roman"/>
          <w:b/>
          <w:sz w:val="24"/>
        </w:rPr>
      </w:pPr>
    </w:p>
    <w:p w:rsidR="003B64D8" w:rsidRDefault="003B64D8" w:rsidP="003B64D8">
      <w:pPr>
        <w:jc w:val="center"/>
        <w:rPr>
          <w:rFonts w:ascii="Times New Roman" w:hAnsi="Times New Roman" w:cs="Times New Roman"/>
          <w:b/>
          <w:sz w:val="24"/>
        </w:rPr>
      </w:pPr>
    </w:p>
    <w:p w:rsidR="003B64D8" w:rsidRDefault="003B64D8" w:rsidP="003B64D8">
      <w:pPr>
        <w:jc w:val="center"/>
        <w:rPr>
          <w:rFonts w:ascii="Times New Roman" w:hAnsi="Times New Roman" w:cs="Times New Roman"/>
          <w:b/>
          <w:sz w:val="24"/>
        </w:rPr>
      </w:pPr>
    </w:p>
    <w:p w:rsidR="003B64D8" w:rsidRDefault="003B64D8" w:rsidP="003B64D8">
      <w:pPr>
        <w:jc w:val="center"/>
        <w:rPr>
          <w:rFonts w:ascii="Times New Roman" w:hAnsi="Times New Roman" w:cs="Times New Roman"/>
          <w:b/>
          <w:sz w:val="24"/>
        </w:rPr>
      </w:pPr>
    </w:p>
    <w:p w:rsidR="003B64D8" w:rsidRPr="003B64D8" w:rsidRDefault="003B64D8" w:rsidP="003B64D8">
      <w:pPr>
        <w:rPr>
          <w:rFonts w:ascii="Times New Roman" w:hAnsi="Times New Roman" w:cs="Times New Roman"/>
          <w:sz w:val="24"/>
        </w:rPr>
      </w:pPr>
      <w:r w:rsidRPr="003B64D8">
        <w:rPr>
          <w:rFonts w:ascii="Times New Roman" w:hAnsi="Times New Roman" w:cs="Times New Roman"/>
          <w:sz w:val="24"/>
        </w:rPr>
        <w:t>Кадастровый инженер                                                                     И.А. Савельев</w:t>
      </w:r>
    </w:p>
    <w:p w:rsidR="003B64D8" w:rsidRDefault="003B64D8" w:rsidP="003B64D8">
      <w:pPr>
        <w:rPr>
          <w:rFonts w:ascii="Times New Roman" w:hAnsi="Times New Roman" w:cs="Times New Roman"/>
          <w:b/>
          <w:sz w:val="24"/>
        </w:rPr>
      </w:pPr>
      <w:r w:rsidRPr="003B64D8">
        <w:rPr>
          <w:rFonts w:ascii="Times New Roman" w:hAnsi="Times New Roman" w:cs="Times New Roman"/>
          <w:sz w:val="24"/>
        </w:rPr>
        <w:t>Заказчик:</w:t>
      </w:r>
      <w:r>
        <w:rPr>
          <w:rFonts w:ascii="Times New Roman" w:hAnsi="Times New Roman" w:cs="Times New Roman"/>
          <w:b/>
          <w:sz w:val="24"/>
        </w:rPr>
        <w:t xml:space="preserve">  Красногорская городская администрация Звениговского муниципального района Республики Марий Эл</w:t>
      </w:r>
    </w:p>
    <w:p w:rsidR="003B64D8" w:rsidRDefault="003B64D8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3B64D8" w:rsidRDefault="00A50016" w:rsidP="003B64D8">
      <w:pPr>
        <w:rPr>
          <w:rFonts w:ascii="Times New Roman" w:hAnsi="Times New Roman" w:cs="Times New Roman"/>
          <w:b/>
          <w:sz w:val="24"/>
        </w:rPr>
      </w:pPr>
      <w:r w:rsidRPr="00A50016">
        <w:rPr>
          <w:rFonts w:ascii="Times New Roman" w:hAnsi="Times New Roman" w:cs="Times New Roman"/>
          <w:b/>
          <w:noProof/>
          <w:sz w:val="20"/>
        </w:rPr>
        <w:lastRenderedPageBreak/>
        <w:pict>
          <v:group id="_x0000_s1046" style="position:absolute;margin-left:56.7pt;margin-top:19.85pt;width:518.8pt;height:802.3pt;z-index:251662336;mso-position-horizontal-relative:page;mso-position-vertical-relative:page" coordsize="20000,20000" o:allowincell="f">
            <v:rect id="_x0000_s1047" style="position:absolute;width:20000;height:20000" filled="f" strokeweight="2pt"/>
            <v:line id="_x0000_s1048" style="position:absolute" from="993,17183" to="995,18221" strokeweight="2pt"/>
            <v:line id="_x0000_s1049" style="position:absolute" from="10,17173" to="19977,17174" strokeweight="2pt"/>
            <v:line id="_x0000_s1050" style="position:absolute" from="2186,17192" to="2188,19989" strokeweight="2pt"/>
            <v:line id="_x0000_s1051" style="position:absolute" from="4919,17192" to="4921,19989" strokeweight="2pt"/>
            <v:line id="_x0000_s1052" style="position:absolute" from="6557,17192" to="6559,19989" strokeweight="2pt"/>
            <v:line id="_x0000_s1053" style="position:absolute" from="7650,17183" to="7652,19979" strokeweight="2pt"/>
            <v:line id="_x0000_s1054" style="position:absolute" from="15848,18239" to="15852,18932" strokeweight="2pt"/>
            <v:line id="_x0000_s1055" style="position:absolute" from="10,19293" to="7631,19295" strokeweight="1pt"/>
            <v:line id="_x0000_s1056" style="position:absolute" from="10,19646" to="7631,19647" strokeweight="1pt"/>
            <v:rect id="_x0000_s1057" style="position:absolute;left:54;top:17912;width:883;height:309" filled="f" stroked="f" strokeweight=".25pt">
              <v:textbox inset="1pt,1pt,1pt,1pt">
                <w:txbxContent>
                  <w:p w:rsidR="003B64D8" w:rsidRDefault="003B64D8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58" style="position:absolute;left:1051;top:17912;width:1100;height:309" filled="f" stroked="f" strokeweight=".25pt">
              <v:textbox inset="1pt,1pt,1pt,1pt">
                <w:txbxContent>
                  <w:p w:rsidR="003B64D8" w:rsidRDefault="003B64D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59" style="position:absolute;left:2267;top:17912;width:2573;height:309" filled="f" stroked="f" strokeweight=".25pt">
              <v:textbox inset="1pt,1pt,1pt,1pt">
                <w:txbxContent>
                  <w:p w:rsidR="003B64D8" w:rsidRDefault="003B64D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60" style="position:absolute;left:4983;top:17912;width:1534;height:309" filled="f" stroked="f" strokeweight=".25pt">
              <v:textbox inset="1pt,1pt,1pt,1pt">
                <w:txbxContent>
                  <w:p w:rsidR="003B64D8" w:rsidRDefault="003B64D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61" style="position:absolute;left:6604;top:17912;width:1000;height:309" filled="f" stroked="f" strokeweight=".25pt">
              <v:textbox inset="1pt,1pt,1pt,1pt">
                <w:txbxContent>
                  <w:p w:rsidR="003B64D8" w:rsidRDefault="003B64D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62" style="position:absolute;left:15929;top:18258;width:1475;height:309" filled="f" stroked="f" strokeweight=".25pt">
              <v:textbox inset="1pt,1pt,1pt,1pt">
                <w:txbxContent>
                  <w:p w:rsidR="003B64D8" w:rsidRDefault="003B64D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63" style="position:absolute;left:15929;top:18623;width:1475;height:310" filled="f" stroked="f" strokeweight=".25pt">
              <v:textbox inset="1pt,1pt,1pt,1pt">
                <w:txbxContent>
                  <w:p w:rsidR="003B64D8" w:rsidRDefault="00A50016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 w:rsidR="003B64D8">
                      <w:rPr>
                        <w:sz w:val="18"/>
                      </w:rPr>
                      <w:instrText xml:space="preserve"> PAGE  \* LOWER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 w:rsidR="00DC6ACA">
                      <w:rPr>
                        <w:noProof/>
                        <w:sz w:val="18"/>
                      </w:rPr>
                      <w:t>2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rect>
            <v:rect id="_x0000_s1064" style="position:absolute;left:7760;top:17481;width:12159;height:477" filled="f" stroked="f" strokeweight=".25pt">
              <v:textbox inset="1pt,1pt,1pt,1pt">
                <w:txbxContent>
                  <w:p w:rsidR="003B64D8" w:rsidRPr="003B64D8" w:rsidRDefault="003B64D8" w:rsidP="003B64D8"/>
                </w:txbxContent>
              </v:textbox>
            </v:rect>
            <v:line id="_x0000_s1065" style="position:absolute" from="12,18233" to="19979,18234" strokeweight="2pt"/>
            <v:line id="_x0000_s1066" style="position:absolute" from="25,17881" to="7646,17882" strokeweight="2pt"/>
            <v:line id="_x0000_s1067" style="position:absolute" from="10,17526" to="7631,17527" strokeweight="1pt"/>
            <v:line id="_x0000_s1068" style="position:absolute" from="10,18938" to="7631,18939" strokeweight="1pt"/>
            <v:line id="_x0000_s1069" style="position:absolute" from="10,18583" to="7631,18584" strokeweight="1pt"/>
            <v:group id="_x0000_s1070" style="position:absolute;left:39;top:18267;width:4801;height:310" coordsize="19999,20000">
              <v:rect id="_x0000_s1071" style="position:absolute;width:8856;height:20000" filled="f" stroked="f" strokeweight=".25pt">
                <v:textbox inset="1pt,1pt,1pt,1pt">
                  <w:txbxContent>
                    <w:p w:rsidR="003B64D8" w:rsidRDefault="003B64D8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Разраб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72" style="position:absolute;left:9281;width:10718;height:20000" filled="f" stroked="f" strokeweight=".25pt">
                <v:textbox inset="1pt,1pt,1pt,1pt">
                  <w:txbxContent>
                    <w:p w:rsidR="003B64D8" w:rsidRPr="003B64D8" w:rsidRDefault="003B64D8">
                      <w:pPr>
                        <w:pStyle w:val="a3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Савельев И.А.</w:t>
                      </w:r>
                    </w:p>
                  </w:txbxContent>
                </v:textbox>
              </v:rect>
            </v:group>
            <v:group id="_x0000_s1073" style="position:absolute;left:39;top:18614;width:4801;height:309" coordsize="19999,20000">
              <v:rect id="_x0000_s1074" style="position:absolute;width:8856;height:20000" filled="f" stroked="f" strokeweight=".25pt">
                <v:textbox inset="1pt,1pt,1pt,1pt">
                  <w:txbxContent>
                    <w:p w:rsidR="003B64D8" w:rsidRDefault="003B64D8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Провер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75" style="position:absolute;left:9281;width:10718;height:20000" filled="f" stroked="f" strokeweight=".25pt">
                <v:textbox inset="1pt,1pt,1pt,1pt">
                  <w:txbxContent>
                    <w:p w:rsidR="003B64D8" w:rsidRPr="003B64D8" w:rsidRDefault="003B64D8">
                      <w:pPr>
                        <w:pStyle w:val="a3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Савельев И.А,</w:t>
                      </w:r>
                    </w:p>
                  </w:txbxContent>
                </v:textbox>
              </v:rect>
            </v:group>
            <v:group id="_x0000_s1076" style="position:absolute;left:39;top:18969;width:4801;height:309" coordsize="19999,20000">
              <v:rect id="_x0000_s1077" style="position:absolute;width:8856;height:20000" filled="f" stroked="f" strokeweight=".25pt">
                <v:textbox inset="1pt,1pt,1pt,1pt">
                  <w:txbxContent>
                    <w:p w:rsidR="003B64D8" w:rsidRDefault="003B64D8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Реценз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78" style="position:absolute;left:9281;width:10718;height:20000" filled="f" stroked="f" strokeweight=".25pt">
                <v:textbox inset="1pt,1pt,1pt,1pt">
                  <w:txbxContent>
                    <w:p w:rsidR="003B64D8" w:rsidRPr="003B64D8" w:rsidRDefault="003B64D8" w:rsidP="003B64D8"/>
                  </w:txbxContent>
                </v:textbox>
              </v:rect>
            </v:group>
            <v:group id="_x0000_s1079" style="position:absolute;left:39;top:19314;width:4801;height:310" coordsize="19999,20000">
              <v:rect id="_x0000_s1080" style="position:absolute;width:8856;height:20000" filled="f" stroked="f" strokeweight=".25pt">
                <v:textbox inset="1pt,1pt,1pt,1pt">
                  <w:txbxContent>
                    <w:p w:rsidR="003B64D8" w:rsidRDefault="003B64D8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1081" style="position:absolute;left:9281;width:10718;height:20000" filled="f" stroked="f" strokeweight=".25pt">
                <v:textbox inset="1pt,1pt,1pt,1pt">
                  <w:txbxContent>
                    <w:p w:rsidR="003B64D8" w:rsidRPr="003B64D8" w:rsidRDefault="003B64D8">
                      <w:pPr>
                        <w:pStyle w:val="a3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82" style="position:absolute;left:39;top:19660;width:4801;height:309" coordsize="19999,20000">
              <v:rect id="_x0000_s1083" style="position:absolute;width:8856;height:20000" filled="f" stroked="f" strokeweight=".25pt">
                <v:textbox inset="1pt,1pt,1pt,1pt">
                  <w:txbxContent>
                    <w:p w:rsidR="003B64D8" w:rsidRDefault="003B64D8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Утверд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84" style="position:absolute;left:9281;width:10718;height:20000" filled="f" stroked="f" strokeweight=".25pt">
                <v:textbox inset="1pt,1pt,1pt,1pt">
                  <w:txbxContent>
                    <w:p w:rsidR="003B64D8" w:rsidRPr="003B64D8" w:rsidRDefault="003B64D8">
                      <w:pPr>
                        <w:pStyle w:val="a3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line id="_x0000_s1085" style="position:absolute" from="14208,18239" to="14210,19979" strokeweight="2pt"/>
            <v:rect id="_x0000_s1086" style="position:absolute;left:7787;top:18314;width:6292;height:1609" filled="f" stroked="f" strokeweight=".25pt">
              <v:textbox inset="1pt,1pt,1pt,1pt">
                <w:txbxContent>
                  <w:p w:rsidR="003B64D8" w:rsidRPr="003B64D8" w:rsidRDefault="003B64D8">
                    <w:pPr>
                      <w:pStyle w:val="a3"/>
                      <w:rPr>
                        <w:sz w:val="24"/>
                        <w:lang w:val="ru-RU"/>
                      </w:rPr>
                    </w:pPr>
                    <w:r w:rsidRPr="003B64D8">
                      <w:rPr>
                        <w:sz w:val="24"/>
                        <w:lang w:val="ru-RU"/>
                      </w:rPr>
                      <w:t>Проект межевания территории</w:t>
                    </w:r>
                  </w:p>
                </w:txbxContent>
              </v:textbox>
            </v:rect>
            <v:line id="_x0000_s1087" style="position:absolute" from="14221,18587" to="19990,18588" strokeweight="2pt"/>
            <v:line id="_x0000_s1088" style="position:absolute" from="14219,18939" to="19988,18941" strokeweight="2pt"/>
            <v:line id="_x0000_s1089" style="position:absolute" from="17487,18239" to="17490,18932" strokeweight="2pt"/>
            <v:rect id="_x0000_s1090" style="position:absolute;left:14295;top:18258;width:1474;height:309" filled="f" stroked="f" strokeweight=".25pt">
              <v:textbox inset="1pt,1pt,1pt,1pt">
                <w:txbxContent>
                  <w:p w:rsidR="003B64D8" w:rsidRDefault="003B64D8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Лит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91" style="position:absolute;left:17577;top:18258;width:2327;height:309" filled="f" stroked="f" strokeweight=".25pt">
              <v:textbox inset="1pt,1pt,1pt,1pt">
                <w:txbxContent>
                  <w:p w:rsidR="003B64D8" w:rsidRDefault="003B64D8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Листов</w:t>
                    </w:r>
                    <w:proofErr w:type="spellEnd"/>
                  </w:p>
                </w:txbxContent>
              </v:textbox>
            </v:rect>
            <v:rect id="_x0000_s1092" style="position:absolute;left:17591;top:18613;width:2326;height:309" filled="f" stroked="f" strokeweight=".25pt">
              <v:textbox inset="1pt,1pt,1pt,1pt">
                <w:txbxContent>
                  <w:p w:rsidR="003B64D8" w:rsidRDefault="00A50016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 w:rsidR="003B64D8">
                      <w:rPr>
                        <w:sz w:val="18"/>
                      </w:rPr>
                      <w:instrText xml:space="preserve"> SECTIONPAGES  \* LOWER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 w:rsidR="00DC6ACA">
                      <w:rPr>
                        <w:noProof/>
                        <w:sz w:val="18"/>
                      </w:rPr>
                      <w:t>10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rect>
            <v:line id="_x0000_s1093" style="position:absolute" from="14755,18594" to="14757,18932" strokeweight="1pt"/>
            <v:line id="_x0000_s1094" style="position:absolute" from="15301,18595" to="15303,18933" strokeweight="1pt"/>
            <v:rect id="_x0000_s1095" style="position:absolute;left:14295;top:19221;width:5609;height:440" filled="f" stroked="f" strokeweight=".25pt">
              <v:textbox inset="1pt,1pt,1pt,1pt">
                <w:txbxContent>
                  <w:p w:rsidR="003B64D8" w:rsidRPr="003B64D8" w:rsidRDefault="00FD5C0B">
                    <w:pPr>
                      <w:pStyle w:val="a3"/>
                      <w:jc w:val="center"/>
                      <w:rPr>
                        <w:rFonts w:ascii="Journal" w:hAnsi="Journal"/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ИП Савельев И.А.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</w:p>
    <w:p w:rsidR="003B64D8" w:rsidRDefault="003B64D8">
      <w:pPr>
        <w:rPr>
          <w:rFonts w:ascii="Times New Roman" w:hAnsi="Times New Roman" w:cs="Times New Roman"/>
          <w:b/>
          <w:sz w:val="24"/>
        </w:rPr>
      </w:pPr>
    </w:p>
    <w:p w:rsidR="003B64D8" w:rsidRPr="003B64D8" w:rsidRDefault="00291C1D" w:rsidP="003B64D8">
      <w:pPr>
        <w:spacing w:after="0" w:line="240" w:lineRule="auto"/>
        <w:ind w:firstLine="609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ИП Савельев Игорь Анатольевич</w:t>
      </w:r>
    </w:p>
    <w:p w:rsidR="003B64D8" w:rsidRPr="003B64D8" w:rsidRDefault="003B64D8" w:rsidP="003B64D8">
      <w:pPr>
        <w:rPr>
          <w:rFonts w:ascii="Times New Roman" w:hAnsi="Times New Roman" w:cs="Times New Roman"/>
          <w:sz w:val="24"/>
        </w:rPr>
      </w:pPr>
    </w:p>
    <w:p w:rsidR="003B64D8" w:rsidRPr="003B64D8" w:rsidRDefault="003B64D8" w:rsidP="003B64D8">
      <w:pPr>
        <w:rPr>
          <w:rFonts w:ascii="Times New Roman" w:hAnsi="Times New Roman" w:cs="Times New Roman"/>
          <w:sz w:val="24"/>
        </w:rPr>
      </w:pPr>
    </w:p>
    <w:p w:rsidR="003B64D8" w:rsidRPr="003B64D8" w:rsidRDefault="003B64D8" w:rsidP="003B64D8">
      <w:pPr>
        <w:rPr>
          <w:rFonts w:ascii="Times New Roman" w:hAnsi="Times New Roman" w:cs="Times New Roman"/>
          <w:sz w:val="24"/>
        </w:rPr>
      </w:pPr>
    </w:p>
    <w:p w:rsidR="003B64D8" w:rsidRPr="003B64D8" w:rsidRDefault="003B64D8" w:rsidP="003B64D8">
      <w:pPr>
        <w:rPr>
          <w:rFonts w:ascii="Times New Roman" w:hAnsi="Times New Roman" w:cs="Times New Roman"/>
          <w:sz w:val="24"/>
        </w:rPr>
      </w:pPr>
    </w:p>
    <w:p w:rsidR="003B64D8" w:rsidRPr="003B64D8" w:rsidRDefault="003B64D8" w:rsidP="003B64D8">
      <w:pPr>
        <w:rPr>
          <w:rFonts w:ascii="Times New Roman" w:hAnsi="Times New Roman" w:cs="Times New Roman"/>
          <w:sz w:val="24"/>
        </w:rPr>
      </w:pPr>
    </w:p>
    <w:p w:rsidR="003B64D8" w:rsidRDefault="003B64D8" w:rsidP="003B64D8">
      <w:pPr>
        <w:rPr>
          <w:rFonts w:ascii="Times New Roman" w:hAnsi="Times New Roman" w:cs="Times New Roman"/>
          <w:sz w:val="24"/>
        </w:rPr>
      </w:pPr>
    </w:p>
    <w:p w:rsidR="003B64D8" w:rsidRPr="003B64D8" w:rsidRDefault="003B64D8" w:rsidP="003B64D8">
      <w:pPr>
        <w:rPr>
          <w:rFonts w:ascii="Times New Roman" w:hAnsi="Times New Roman" w:cs="Times New Roman"/>
          <w:sz w:val="24"/>
        </w:rPr>
      </w:pPr>
    </w:p>
    <w:p w:rsidR="003B64D8" w:rsidRPr="003B64D8" w:rsidRDefault="003B64D8" w:rsidP="003B64D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3B64D8">
        <w:rPr>
          <w:rFonts w:ascii="Times New Roman" w:hAnsi="Times New Roman" w:cs="Times New Roman"/>
          <w:b/>
          <w:sz w:val="24"/>
        </w:rPr>
        <w:t xml:space="preserve">ПРОЕКТ МЕЖЕВАНИЯ ТЕРРИТОРИИ </w:t>
      </w:r>
      <w:r w:rsidR="00A053CC">
        <w:rPr>
          <w:rFonts w:ascii="Times New Roman" w:hAnsi="Times New Roman" w:cs="Times New Roman"/>
          <w:b/>
          <w:sz w:val="24"/>
        </w:rPr>
        <w:t>МАГАЗИН</w:t>
      </w:r>
      <w:r w:rsidR="00EE5E17">
        <w:rPr>
          <w:rFonts w:ascii="Times New Roman" w:hAnsi="Times New Roman" w:cs="Times New Roman"/>
          <w:b/>
          <w:sz w:val="24"/>
        </w:rPr>
        <w:t>Ы</w:t>
      </w:r>
    </w:p>
    <w:p w:rsidR="003B64D8" w:rsidRDefault="003B64D8" w:rsidP="003B64D8">
      <w:pPr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3B64D8">
        <w:rPr>
          <w:rFonts w:ascii="Times New Roman" w:hAnsi="Times New Roman" w:cs="Times New Roman"/>
          <w:b/>
          <w:sz w:val="24"/>
        </w:rPr>
        <w:t>расположенного</w:t>
      </w:r>
      <w:proofErr w:type="gramEnd"/>
      <w:r w:rsidRPr="003B64D8">
        <w:rPr>
          <w:rFonts w:ascii="Times New Roman" w:hAnsi="Times New Roman" w:cs="Times New Roman"/>
          <w:b/>
          <w:sz w:val="24"/>
        </w:rPr>
        <w:t xml:space="preserve"> по адресу: Республика Марий Эл, Звениговский район, пгт. Красногорский, ул. </w:t>
      </w:r>
      <w:r w:rsidR="00A053CC">
        <w:rPr>
          <w:rFonts w:ascii="Times New Roman" w:hAnsi="Times New Roman" w:cs="Times New Roman"/>
          <w:b/>
          <w:sz w:val="24"/>
        </w:rPr>
        <w:t>Машиностроителей</w:t>
      </w:r>
    </w:p>
    <w:p w:rsidR="003B64D8" w:rsidRDefault="003B64D8" w:rsidP="003B64D8">
      <w:pPr>
        <w:tabs>
          <w:tab w:val="left" w:pos="3480"/>
        </w:tabs>
        <w:rPr>
          <w:rFonts w:ascii="Times New Roman" w:hAnsi="Times New Roman" w:cs="Times New Roman"/>
          <w:sz w:val="24"/>
        </w:rPr>
      </w:pPr>
    </w:p>
    <w:p w:rsidR="003B64D8" w:rsidRDefault="003B64D8" w:rsidP="003B64D8">
      <w:pPr>
        <w:jc w:val="center"/>
        <w:rPr>
          <w:rFonts w:ascii="Times New Roman" w:hAnsi="Times New Roman" w:cs="Times New Roman"/>
          <w:sz w:val="24"/>
        </w:rPr>
      </w:pPr>
      <w:r w:rsidRPr="003B64D8">
        <w:rPr>
          <w:rFonts w:ascii="Times New Roman" w:hAnsi="Times New Roman" w:cs="Times New Roman"/>
          <w:sz w:val="24"/>
        </w:rPr>
        <w:br w:type="page"/>
      </w:r>
      <w:r w:rsidR="00A50016" w:rsidRPr="00A50016">
        <w:rPr>
          <w:rFonts w:ascii="Times New Roman" w:hAnsi="Times New Roman" w:cs="Times New Roman"/>
          <w:noProof/>
          <w:sz w:val="20"/>
        </w:rPr>
        <w:lastRenderedPageBreak/>
        <w:pict>
          <v:group id="_x0000_s1116" style="position:absolute;left:0;text-align:left;margin-left:56.7pt;margin-top:19.85pt;width:518.8pt;height:802.3pt;z-index:251666432;mso-position-horizontal-relative:page;mso-position-vertical-relative:page" coordsize="20000,20000" o:allowincell="f">
            <v:rect id="_x0000_s1117" style="position:absolute;width:20000;height:20000" filled="f" strokeweight="2pt"/>
            <v:line id="_x0000_s1118" style="position:absolute" from="1093,18949" to="1095,19989" strokeweight="2pt"/>
            <v:line id="_x0000_s1119" style="position:absolute" from="10,18941" to="19977,18942" strokeweight="2pt"/>
            <v:line id="_x0000_s1120" style="position:absolute" from="2186,18949" to="2188,19989" strokeweight="2pt"/>
            <v:line id="_x0000_s1121" style="position:absolute" from="4919,18949" to="4921,19989" strokeweight="2pt"/>
            <v:line id="_x0000_s1122" style="position:absolute" from="6557,18959" to="6559,19989" strokeweight="2pt"/>
            <v:line id="_x0000_s1123" style="position:absolute" from="7650,18949" to="7652,19979" strokeweight="2pt"/>
            <v:line id="_x0000_s1124" style="position:absolute" from="18905,18949" to="18909,19989" strokeweight="2pt"/>
            <v:line id="_x0000_s1125" style="position:absolute" from="10,19293" to="7631,19295" strokeweight="1pt"/>
            <v:line id="_x0000_s1126" style="position:absolute" from="10,19646" to="7631,19647" strokeweight="2pt"/>
            <v:line id="_x0000_s1127" style="position:absolute" from="18919,19296" to="19990,19297" strokeweight="1pt"/>
            <v:rect id="_x0000_s1128" style="position:absolute;left:54;top:19660;width:1000;height:309" filled="f" stroked="f" strokeweight=".25pt">
              <v:textbox inset="1pt,1pt,1pt,1pt">
                <w:txbxContent>
                  <w:p w:rsidR="003B64D8" w:rsidRDefault="003B64D8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129" style="position:absolute;left:1139;top:19660;width:1001;height:309" filled="f" stroked="f" strokeweight=".25pt">
              <v:textbox inset="1pt,1pt,1pt,1pt">
                <w:txbxContent>
                  <w:p w:rsidR="003B64D8" w:rsidRDefault="003B64D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30" style="position:absolute;left:2267;top:19660;width:2573;height:309" filled="f" stroked="f" strokeweight=".25pt">
              <v:textbox inset="1pt,1pt,1pt,1pt">
                <w:txbxContent>
                  <w:p w:rsidR="003B64D8" w:rsidRDefault="003B64D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131" style="position:absolute;left:4983;top:19660;width:1534;height:309" filled="f" stroked="f" strokeweight=".25pt">
              <v:textbox inset="1pt,1pt,1pt,1pt">
                <w:txbxContent>
                  <w:p w:rsidR="003B64D8" w:rsidRDefault="003B64D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32" style="position:absolute;left:6604;top:19660;width:1000;height:309" filled="f" stroked="f" strokeweight=".25pt">
              <v:textbox inset="1pt,1pt,1pt,1pt">
                <w:txbxContent>
                  <w:p w:rsidR="003B64D8" w:rsidRDefault="003B64D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33" style="position:absolute;left:18949;top:18977;width:1001;height:309" filled="f" stroked="f" strokeweight=".25pt">
              <v:textbox inset="1pt,1pt,1pt,1pt">
                <w:txbxContent>
                  <w:p w:rsidR="003B64D8" w:rsidRDefault="003B64D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34" style="position:absolute;left:18949;top:19435;width:1001;height:423" filled="f" stroked="f" strokeweight=".25pt">
              <v:textbox inset="1pt,1pt,1pt,1pt">
                <w:txbxContent>
                  <w:p w:rsidR="003B64D8" w:rsidRDefault="00A50016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 w:rsidR="003B64D8"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DC6ACA">
                      <w:rPr>
                        <w:noProof/>
                        <w:sz w:val="24"/>
                      </w:rPr>
                      <w:t>3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135" style="position:absolute;left:7745;top:19221;width:11075;height:477" filled="f" stroked="f" strokeweight=".25pt">
              <v:textbox inset="1pt,1pt,1pt,1pt">
                <w:txbxContent>
                  <w:p w:rsidR="00586094" w:rsidRPr="00092838" w:rsidRDefault="00586094" w:rsidP="00586094">
                    <w:pPr>
                      <w:pStyle w:val="a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ПТМ. 2021</w:t>
                    </w:r>
                  </w:p>
                  <w:p w:rsidR="003B64D8" w:rsidRPr="00092838" w:rsidRDefault="003B64D8" w:rsidP="00092838"/>
                </w:txbxContent>
              </v:textbox>
            </v:rect>
            <w10:wrap anchorx="page" anchory="page"/>
            <w10:anchorlock/>
          </v:group>
        </w:pict>
      </w:r>
      <w:r>
        <w:rPr>
          <w:rFonts w:ascii="Times New Roman" w:hAnsi="Times New Roman" w:cs="Times New Roman"/>
          <w:sz w:val="24"/>
        </w:rPr>
        <w:t>Содержание</w:t>
      </w:r>
    </w:p>
    <w:p w:rsidR="003B64D8" w:rsidRDefault="003B64D8" w:rsidP="003B64D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Текстовая часть (пояснительная записка)</w:t>
      </w:r>
    </w:p>
    <w:p w:rsidR="00245303" w:rsidRDefault="00245303" w:rsidP="003B64D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Общая часть</w:t>
      </w:r>
    </w:p>
    <w:p w:rsidR="00245303" w:rsidRDefault="00245303" w:rsidP="003B64D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2.Формирование земельного участка под </w:t>
      </w:r>
      <w:r w:rsidR="00EE5E17">
        <w:rPr>
          <w:rFonts w:ascii="Times New Roman" w:hAnsi="Times New Roman" w:cs="Times New Roman"/>
          <w:sz w:val="24"/>
        </w:rPr>
        <w:t>магазины</w:t>
      </w:r>
    </w:p>
    <w:p w:rsidR="00245303" w:rsidRDefault="00245303" w:rsidP="003B64D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Основные показатели по проекту межевания</w:t>
      </w:r>
    </w:p>
    <w:p w:rsidR="00245303" w:rsidRDefault="00245303" w:rsidP="003B64D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Графическая часть</w:t>
      </w:r>
    </w:p>
    <w:p w:rsidR="00245303" w:rsidRDefault="00245303" w:rsidP="003B64D8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1. Чертеж межевания территории</w:t>
      </w:r>
    </w:p>
    <w:p w:rsidR="00245303" w:rsidRDefault="00245303" w:rsidP="00245303">
      <w:pPr>
        <w:rPr>
          <w:rFonts w:ascii="Times New Roman" w:hAnsi="Times New Roman" w:cs="Times New Roman"/>
          <w:sz w:val="24"/>
        </w:rPr>
      </w:pPr>
    </w:p>
    <w:p w:rsidR="00245303" w:rsidRDefault="00245303" w:rsidP="00245303">
      <w:pPr>
        <w:jc w:val="center"/>
        <w:rPr>
          <w:rFonts w:ascii="Times New Roman" w:hAnsi="Times New Roman" w:cs="Times New Roman"/>
          <w:sz w:val="24"/>
        </w:rPr>
      </w:pPr>
    </w:p>
    <w:p w:rsidR="00245303" w:rsidRDefault="0024530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245303" w:rsidRDefault="00A50016" w:rsidP="00245303">
      <w:pPr>
        <w:jc w:val="center"/>
        <w:rPr>
          <w:rFonts w:ascii="Times New Roman" w:hAnsi="Times New Roman" w:cs="Times New Roman"/>
          <w:sz w:val="24"/>
        </w:rPr>
      </w:pPr>
      <w:r w:rsidRPr="00A50016">
        <w:rPr>
          <w:rFonts w:ascii="Times New Roman" w:hAnsi="Times New Roman" w:cs="Times New Roman"/>
          <w:noProof/>
          <w:sz w:val="20"/>
        </w:rPr>
        <w:lastRenderedPageBreak/>
        <w:pict>
          <v:group id="_x0000_s1156" style="position:absolute;left:0;text-align:left;margin-left:56.7pt;margin-top:19.85pt;width:518.8pt;height:802.3pt;z-index:251668480;mso-position-horizontal-relative:page;mso-position-vertical-relative:page" coordsize="20000,20000" o:allowincell="f">
            <v:rect id="_x0000_s1157" style="position:absolute;width:20000;height:20000" filled="f" strokeweight="2pt"/>
            <v:line id="_x0000_s1158" style="position:absolute" from="1093,18949" to="1095,19989" strokeweight="2pt"/>
            <v:line id="_x0000_s1159" style="position:absolute" from="10,18941" to="19977,18942" strokeweight="2pt"/>
            <v:line id="_x0000_s1160" style="position:absolute" from="2186,18949" to="2188,19989" strokeweight="2pt"/>
            <v:line id="_x0000_s1161" style="position:absolute" from="4919,18949" to="4921,19989" strokeweight="2pt"/>
            <v:line id="_x0000_s1162" style="position:absolute" from="6557,18959" to="6559,19989" strokeweight="2pt"/>
            <v:line id="_x0000_s1163" style="position:absolute" from="7650,18949" to="7652,19979" strokeweight="2pt"/>
            <v:line id="_x0000_s1164" style="position:absolute" from="18905,18949" to="18909,19989" strokeweight="2pt"/>
            <v:line id="_x0000_s1165" style="position:absolute" from="10,19293" to="7631,19295" strokeweight="1pt"/>
            <v:line id="_x0000_s1166" style="position:absolute" from="10,19646" to="7631,19647" strokeweight="2pt"/>
            <v:line id="_x0000_s1167" style="position:absolute" from="18919,19296" to="19990,19297" strokeweight="1pt"/>
            <v:rect id="_x0000_s1168" style="position:absolute;left:54;top:19660;width:1000;height:309" filled="f" stroked="f" strokeweight=".25pt">
              <v:textbox inset="1pt,1pt,1pt,1pt">
                <w:txbxContent>
                  <w:p w:rsidR="00245303" w:rsidRDefault="00245303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169" style="position:absolute;left:1139;top:19660;width:1001;height:309" filled="f" stroked="f" strokeweight=".25pt">
              <v:textbox inset="1pt,1pt,1pt,1pt">
                <w:txbxContent>
                  <w:p w:rsidR="00245303" w:rsidRDefault="0024530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70" style="position:absolute;left:2267;top:19660;width:2573;height:309" filled="f" stroked="f" strokeweight=".25pt">
              <v:textbox inset="1pt,1pt,1pt,1pt">
                <w:txbxContent>
                  <w:p w:rsidR="00245303" w:rsidRDefault="0024530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171" style="position:absolute;left:4983;top:19660;width:1534;height:309" filled="f" stroked="f" strokeweight=".25pt">
              <v:textbox inset="1pt,1pt,1pt,1pt">
                <w:txbxContent>
                  <w:p w:rsidR="00245303" w:rsidRDefault="0024530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72" style="position:absolute;left:6604;top:19660;width:1000;height:309" filled="f" stroked="f" strokeweight=".25pt">
              <v:textbox inset="1pt,1pt,1pt,1pt">
                <w:txbxContent>
                  <w:p w:rsidR="00245303" w:rsidRDefault="0024530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73" style="position:absolute;left:18949;top:18977;width:1001;height:309" filled="f" stroked="f" strokeweight=".25pt">
              <v:textbox inset="1pt,1pt,1pt,1pt">
                <w:txbxContent>
                  <w:p w:rsidR="00245303" w:rsidRDefault="0024530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74" style="position:absolute;left:18949;top:19435;width:1001;height:423" filled="f" stroked="f" strokeweight=".25pt">
              <v:textbox inset="1pt,1pt,1pt,1pt">
                <w:txbxContent>
                  <w:p w:rsidR="00245303" w:rsidRDefault="00A50016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 w:rsidR="00245303"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DC6ACA">
                      <w:rPr>
                        <w:noProof/>
                        <w:sz w:val="24"/>
                      </w:rPr>
                      <w:t>4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175" style="position:absolute;left:7745;top:19221;width:11075;height:477" filled="f" stroked="f" strokeweight=".25pt">
              <v:textbox inset="1pt,1pt,1pt,1pt">
                <w:txbxContent>
                  <w:p w:rsidR="00586094" w:rsidRPr="00092838" w:rsidRDefault="00586094" w:rsidP="00586094">
                    <w:pPr>
                      <w:pStyle w:val="a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ПТМ. 2021</w:t>
                    </w:r>
                  </w:p>
                  <w:p w:rsidR="00245303" w:rsidRPr="00092838" w:rsidRDefault="00245303" w:rsidP="00092838"/>
                </w:txbxContent>
              </v:textbox>
            </v:rect>
            <w10:wrap anchorx="page" anchory="page"/>
            <w10:anchorlock/>
          </v:group>
        </w:pict>
      </w:r>
    </w:p>
    <w:p w:rsidR="00245303" w:rsidRPr="00245303" w:rsidRDefault="00245303" w:rsidP="00245303">
      <w:pPr>
        <w:rPr>
          <w:rFonts w:ascii="Times New Roman" w:hAnsi="Times New Roman" w:cs="Times New Roman"/>
          <w:sz w:val="24"/>
        </w:rPr>
      </w:pPr>
    </w:p>
    <w:p w:rsidR="00245303" w:rsidRPr="00245303" w:rsidRDefault="00245303" w:rsidP="00245303">
      <w:pPr>
        <w:rPr>
          <w:rFonts w:ascii="Times New Roman" w:hAnsi="Times New Roman" w:cs="Times New Roman"/>
          <w:sz w:val="24"/>
        </w:rPr>
      </w:pPr>
    </w:p>
    <w:p w:rsidR="00245303" w:rsidRPr="00245303" w:rsidRDefault="00245303" w:rsidP="00245303">
      <w:pPr>
        <w:rPr>
          <w:rFonts w:ascii="Times New Roman" w:hAnsi="Times New Roman" w:cs="Times New Roman"/>
          <w:sz w:val="24"/>
        </w:rPr>
      </w:pPr>
    </w:p>
    <w:p w:rsidR="00245303" w:rsidRPr="00245303" w:rsidRDefault="00245303" w:rsidP="00245303">
      <w:pPr>
        <w:rPr>
          <w:rFonts w:ascii="Times New Roman" w:hAnsi="Times New Roman" w:cs="Times New Roman"/>
          <w:sz w:val="24"/>
        </w:rPr>
      </w:pPr>
    </w:p>
    <w:p w:rsidR="00245303" w:rsidRPr="00245303" w:rsidRDefault="00245303" w:rsidP="00245303">
      <w:pPr>
        <w:rPr>
          <w:rFonts w:ascii="Times New Roman" w:hAnsi="Times New Roman" w:cs="Times New Roman"/>
          <w:sz w:val="24"/>
        </w:rPr>
      </w:pPr>
    </w:p>
    <w:p w:rsidR="00245303" w:rsidRDefault="00245303" w:rsidP="00245303">
      <w:pPr>
        <w:rPr>
          <w:rFonts w:ascii="Times New Roman" w:hAnsi="Times New Roman" w:cs="Times New Roman"/>
          <w:sz w:val="24"/>
        </w:rPr>
      </w:pPr>
    </w:p>
    <w:p w:rsidR="00245303" w:rsidRDefault="00245303" w:rsidP="00245303">
      <w:pPr>
        <w:jc w:val="center"/>
        <w:rPr>
          <w:rFonts w:ascii="Times New Roman" w:hAnsi="Times New Roman" w:cs="Times New Roman"/>
          <w:b/>
          <w:sz w:val="24"/>
        </w:rPr>
      </w:pPr>
      <w:r w:rsidRPr="00245303">
        <w:rPr>
          <w:rFonts w:ascii="Times New Roman" w:hAnsi="Times New Roman" w:cs="Times New Roman"/>
          <w:b/>
          <w:sz w:val="24"/>
        </w:rPr>
        <w:t>Тестовая часть (пояснительная записка)</w:t>
      </w:r>
    </w:p>
    <w:p w:rsidR="00245303" w:rsidRDefault="00245303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8A10FA" w:rsidRPr="00464A15" w:rsidRDefault="00A50016" w:rsidP="008A10FA">
      <w:pPr>
        <w:pStyle w:val="120"/>
        <w:numPr>
          <w:ilvl w:val="0"/>
          <w:numId w:val="1"/>
        </w:numPr>
        <w:shd w:val="clear" w:color="auto" w:fill="auto"/>
        <w:tabs>
          <w:tab w:val="left" w:pos="3904"/>
        </w:tabs>
        <w:spacing w:after="0" w:line="210" w:lineRule="exact"/>
        <w:ind w:left="3620"/>
      </w:pPr>
      <w:r w:rsidRPr="00A50016">
        <w:rPr>
          <w:noProof/>
          <w:sz w:val="20"/>
        </w:rPr>
        <w:lastRenderedPageBreak/>
        <w:pict>
          <v:group id="_x0000_s1176" style="position:absolute;left:0;text-align:left;margin-left:56.7pt;margin-top:19.85pt;width:518.8pt;height:802.3pt;z-index:251670528;mso-position-horizontal-relative:page;mso-position-vertical-relative:page" coordsize="20000,20000" o:allowincell="f">
            <v:rect id="_x0000_s1177" style="position:absolute;width:20000;height:20000" filled="f" strokeweight="2pt"/>
            <v:line id="_x0000_s1178" style="position:absolute" from="1093,18949" to="1095,19989" strokeweight="2pt"/>
            <v:line id="_x0000_s1179" style="position:absolute" from="10,18941" to="19977,18942" strokeweight="2pt"/>
            <v:line id="_x0000_s1180" style="position:absolute" from="2186,18949" to="2188,19989" strokeweight="2pt"/>
            <v:line id="_x0000_s1181" style="position:absolute" from="4919,18949" to="4921,19989" strokeweight="2pt"/>
            <v:line id="_x0000_s1182" style="position:absolute" from="6557,18959" to="6559,19989" strokeweight="2pt"/>
            <v:line id="_x0000_s1183" style="position:absolute" from="7650,18949" to="7652,19979" strokeweight="2pt"/>
            <v:line id="_x0000_s1184" style="position:absolute" from="18905,18949" to="18909,19989" strokeweight="2pt"/>
            <v:line id="_x0000_s1185" style="position:absolute" from="10,19293" to="7631,19295" strokeweight="1pt"/>
            <v:line id="_x0000_s1186" style="position:absolute" from="10,19646" to="7631,19647" strokeweight="2pt"/>
            <v:line id="_x0000_s1187" style="position:absolute" from="18919,19296" to="19990,19297" strokeweight="1pt"/>
            <v:rect id="_x0000_s1188" style="position:absolute;left:54;top:19660;width:1000;height:309" filled="f" stroked="f" strokeweight=".25pt">
              <v:textbox inset="1pt,1pt,1pt,1pt">
                <w:txbxContent>
                  <w:p w:rsidR="00245303" w:rsidRDefault="00245303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189" style="position:absolute;left:1139;top:19660;width:1001;height:309" filled="f" stroked="f" strokeweight=".25pt">
              <v:textbox inset="1pt,1pt,1pt,1pt">
                <w:txbxContent>
                  <w:p w:rsidR="00245303" w:rsidRDefault="0024530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90" style="position:absolute;left:2267;top:19660;width:2573;height:309" filled="f" stroked="f" strokeweight=".25pt">
              <v:textbox inset="1pt,1pt,1pt,1pt">
                <w:txbxContent>
                  <w:p w:rsidR="00245303" w:rsidRDefault="0024530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191" style="position:absolute;left:4983;top:19660;width:1534;height:309" filled="f" stroked="f" strokeweight=".25pt">
              <v:textbox inset="1pt,1pt,1pt,1pt">
                <w:txbxContent>
                  <w:p w:rsidR="00245303" w:rsidRDefault="0024530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92" style="position:absolute;left:6604;top:19660;width:1000;height:309" filled="f" stroked="f" strokeweight=".25pt">
              <v:textbox inset="1pt,1pt,1pt,1pt">
                <w:txbxContent>
                  <w:p w:rsidR="00245303" w:rsidRDefault="0024530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93" style="position:absolute;left:18949;top:18977;width:1001;height:309" filled="f" stroked="f" strokeweight=".25pt">
              <v:textbox inset="1pt,1pt,1pt,1pt">
                <w:txbxContent>
                  <w:p w:rsidR="00245303" w:rsidRDefault="0024530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94" style="position:absolute;left:18949;top:19435;width:1001;height:423" filled="f" stroked="f" strokeweight=".25pt">
              <v:textbox inset="1pt,1pt,1pt,1pt">
                <w:txbxContent>
                  <w:p w:rsidR="00245303" w:rsidRDefault="00A50016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 w:rsidR="00245303"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DC6ACA">
                      <w:rPr>
                        <w:noProof/>
                        <w:sz w:val="24"/>
                      </w:rPr>
                      <w:t>5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195" style="position:absolute;left:7745;top:19221;width:11075;height:477" filled="f" stroked="f" strokeweight=".25pt">
              <v:textbox inset="1pt,1pt,1pt,1pt">
                <w:txbxContent>
                  <w:p w:rsidR="00586094" w:rsidRPr="00092838" w:rsidRDefault="00586094" w:rsidP="00586094">
                    <w:pPr>
                      <w:pStyle w:val="a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ПТМ. 2021</w:t>
                    </w:r>
                  </w:p>
                  <w:p w:rsidR="00245303" w:rsidRPr="00586094" w:rsidRDefault="00245303" w:rsidP="00586094"/>
                </w:txbxContent>
              </v:textbox>
            </v:rect>
            <w10:wrap anchorx="page" anchory="page"/>
            <w10:anchorlock/>
          </v:group>
        </w:pict>
      </w:r>
      <w:bookmarkStart w:id="0" w:name="bookmark3"/>
      <w:r w:rsidR="008A10FA" w:rsidRPr="00464A15">
        <w:rPr>
          <w:rStyle w:val="12"/>
          <w:color w:val="000000"/>
        </w:rPr>
        <w:t xml:space="preserve"> Общая часть</w:t>
      </w:r>
      <w:bookmarkEnd w:id="0"/>
    </w:p>
    <w:p w:rsidR="008A10FA" w:rsidRDefault="008A10FA" w:rsidP="008A10FA">
      <w:pPr>
        <w:pStyle w:val="a9"/>
        <w:shd w:val="clear" w:color="auto" w:fill="auto"/>
        <w:spacing w:after="0" w:line="387" w:lineRule="exact"/>
        <w:ind w:left="40" w:right="40" w:firstLine="500"/>
        <w:jc w:val="both"/>
      </w:pPr>
      <w:r>
        <w:rPr>
          <w:rStyle w:val="1"/>
          <w:color w:val="000000"/>
        </w:rPr>
        <w:t xml:space="preserve">Проект межевания территории </w:t>
      </w:r>
      <w:r w:rsidR="00A053CC">
        <w:rPr>
          <w:rStyle w:val="1"/>
          <w:color w:val="000000"/>
        </w:rPr>
        <w:t>магазин</w:t>
      </w:r>
      <w:r w:rsidR="00EE5E17">
        <w:rPr>
          <w:rStyle w:val="1"/>
          <w:color w:val="000000"/>
        </w:rPr>
        <w:t>ы</w:t>
      </w:r>
      <w:r w:rsidR="0026333B">
        <w:rPr>
          <w:rStyle w:val="1"/>
          <w:color w:val="000000"/>
        </w:rPr>
        <w:t>, расположенного по а</w:t>
      </w:r>
      <w:r w:rsidR="00DC6ACA">
        <w:rPr>
          <w:rStyle w:val="1"/>
          <w:color w:val="000000"/>
        </w:rPr>
        <w:t>дресу:</w:t>
      </w:r>
      <w:r w:rsidR="0026333B">
        <w:rPr>
          <w:rStyle w:val="1"/>
          <w:color w:val="000000"/>
        </w:rPr>
        <w:t xml:space="preserve"> </w:t>
      </w:r>
      <w:proofErr w:type="gramStart"/>
      <w:r>
        <w:rPr>
          <w:rStyle w:val="1"/>
          <w:color w:val="000000"/>
        </w:rPr>
        <w:t>Республика Марий Эл, Звениговский район, пгт Красногорский, ул</w:t>
      </w:r>
      <w:r w:rsidR="00DC6ACA">
        <w:rPr>
          <w:rStyle w:val="1"/>
          <w:color w:val="000000"/>
        </w:rPr>
        <w:t>.</w:t>
      </w:r>
      <w:r>
        <w:rPr>
          <w:rStyle w:val="1"/>
          <w:color w:val="000000"/>
        </w:rPr>
        <w:t xml:space="preserve"> </w:t>
      </w:r>
      <w:r w:rsidR="00A053CC">
        <w:rPr>
          <w:rStyle w:val="1"/>
          <w:color w:val="000000"/>
        </w:rPr>
        <w:t>Машиностроителей</w:t>
      </w:r>
      <w:r>
        <w:rPr>
          <w:rStyle w:val="1"/>
          <w:color w:val="000000"/>
        </w:rPr>
        <w:t xml:space="preserve"> разра</w:t>
      </w:r>
      <w:r>
        <w:rPr>
          <w:rStyle w:val="1"/>
          <w:color w:val="000000"/>
        </w:rPr>
        <w:softHyphen/>
        <w:t>ботан в виде отдельного документа на основании с Договора №</w:t>
      </w:r>
      <w:r w:rsidR="0026333B">
        <w:rPr>
          <w:rStyle w:val="1"/>
          <w:color w:val="000000"/>
        </w:rPr>
        <w:t xml:space="preserve"> </w:t>
      </w:r>
      <w:r w:rsidR="00A053CC">
        <w:rPr>
          <w:rStyle w:val="1"/>
          <w:color w:val="000000"/>
        </w:rPr>
        <w:t>4</w:t>
      </w:r>
      <w:r>
        <w:rPr>
          <w:rStyle w:val="1"/>
          <w:color w:val="000000"/>
        </w:rPr>
        <w:t>/202</w:t>
      </w:r>
      <w:r w:rsidR="00707437">
        <w:rPr>
          <w:rStyle w:val="1"/>
          <w:color w:val="000000"/>
        </w:rPr>
        <w:t>1</w:t>
      </w:r>
      <w:r>
        <w:rPr>
          <w:rStyle w:val="1"/>
          <w:color w:val="000000"/>
        </w:rPr>
        <w:t xml:space="preserve"> от </w:t>
      </w:r>
      <w:r w:rsidR="00707437">
        <w:rPr>
          <w:rStyle w:val="1"/>
          <w:color w:val="000000"/>
        </w:rPr>
        <w:t>10</w:t>
      </w:r>
      <w:r w:rsidR="0026333B">
        <w:rPr>
          <w:rStyle w:val="1"/>
          <w:color w:val="000000"/>
        </w:rPr>
        <w:t>.0</w:t>
      </w:r>
      <w:r w:rsidR="00A053CC">
        <w:rPr>
          <w:rStyle w:val="1"/>
          <w:color w:val="000000"/>
        </w:rPr>
        <w:t>3</w:t>
      </w:r>
      <w:r w:rsidR="0026333B">
        <w:rPr>
          <w:rStyle w:val="1"/>
          <w:color w:val="000000"/>
        </w:rPr>
        <w:t>.20</w:t>
      </w:r>
      <w:r w:rsidR="00707437">
        <w:rPr>
          <w:rStyle w:val="1"/>
          <w:color w:val="000000"/>
        </w:rPr>
        <w:t>21</w:t>
      </w:r>
      <w:r w:rsidR="0026333B">
        <w:rPr>
          <w:rStyle w:val="1"/>
          <w:color w:val="000000"/>
        </w:rPr>
        <w:t>г.</w:t>
      </w:r>
      <w:r>
        <w:rPr>
          <w:rStyle w:val="1"/>
          <w:color w:val="000000"/>
        </w:rPr>
        <w:t xml:space="preserve"> в соответствии с градостроительными регламентами, техническими регламентами, в том числе устанавливающими требования по обеспечению пожарной безопасности с целью образования земельного участка под </w:t>
      </w:r>
      <w:r w:rsidR="00EE5E17">
        <w:rPr>
          <w:rStyle w:val="1"/>
          <w:color w:val="000000"/>
        </w:rPr>
        <w:t>магазины</w:t>
      </w:r>
      <w:r>
        <w:rPr>
          <w:rStyle w:val="1"/>
          <w:color w:val="000000"/>
        </w:rPr>
        <w:t xml:space="preserve"> домом и подготовлена в соответ</w:t>
      </w:r>
      <w:r>
        <w:rPr>
          <w:rStyle w:val="1"/>
          <w:color w:val="000000"/>
        </w:rPr>
        <w:softHyphen/>
        <w:t>ствии с действующим законодательством в сфере градостроительства и архитектуры и</w:t>
      </w:r>
      <w:proofErr w:type="gramEnd"/>
      <w:r>
        <w:rPr>
          <w:rStyle w:val="1"/>
          <w:color w:val="000000"/>
        </w:rPr>
        <w:t xml:space="preserve"> нормативно-правовыми актами, методическими указаниями, принятыми в рамках дейст</w:t>
      </w:r>
      <w:r>
        <w:rPr>
          <w:rStyle w:val="1"/>
          <w:color w:val="000000"/>
        </w:rPr>
        <w:softHyphen/>
        <w:t>вующего законодательства.</w:t>
      </w:r>
    </w:p>
    <w:p w:rsidR="008A10FA" w:rsidRDefault="008A10FA" w:rsidP="008A10FA">
      <w:pPr>
        <w:pStyle w:val="a9"/>
        <w:shd w:val="clear" w:color="auto" w:fill="auto"/>
        <w:spacing w:after="0" w:line="387" w:lineRule="exact"/>
        <w:ind w:left="40"/>
        <w:jc w:val="both"/>
      </w:pPr>
      <w:r>
        <w:rPr>
          <w:rStyle w:val="1"/>
          <w:color w:val="000000"/>
        </w:rPr>
        <w:t>При разработке использовались:</w:t>
      </w:r>
    </w:p>
    <w:p w:rsidR="008A10FA" w:rsidRDefault="008A10FA" w:rsidP="008A10FA">
      <w:pPr>
        <w:pStyle w:val="a9"/>
        <w:numPr>
          <w:ilvl w:val="0"/>
          <w:numId w:val="2"/>
        </w:numPr>
        <w:shd w:val="clear" w:color="auto" w:fill="auto"/>
        <w:spacing w:after="0" w:line="387" w:lineRule="exact"/>
        <w:ind w:left="40" w:right="40"/>
        <w:jc w:val="both"/>
      </w:pPr>
      <w:r>
        <w:rPr>
          <w:rStyle w:val="1"/>
          <w:color w:val="000000"/>
        </w:rPr>
        <w:t xml:space="preserve"> Федеральный закон от 29.12.2004г. №191-ФЗ (с изменениями и дополнениями) "О вве</w:t>
      </w:r>
      <w:r>
        <w:rPr>
          <w:rStyle w:val="1"/>
          <w:color w:val="000000"/>
        </w:rPr>
        <w:softHyphen/>
        <w:t>дении в действие Градостроительного кодекса Российской Федерации";</w:t>
      </w:r>
    </w:p>
    <w:p w:rsidR="008A10FA" w:rsidRDefault="008A10FA" w:rsidP="008A10FA">
      <w:pPr>
        <w:pStyle w:val="a9"/>
        <w:numPr>
          <w:ilvl w:val="0"/>
          <w:numId w:val="2"/>
        </w:numPr>
        <w:shd w:val="clear" w:color="auto" w:fill="auto"/>
        <w:spacing w:after="0" w:line="387" w:lineRule="exact"/>
        <w:ind w:left="40" w:right="40"/>
        <w:jc w:val="both"/>
      </w:pPr>
      <w:r>
        <w:rPr>
          <w:rStyle w:val="1"/>
          <w:color w:val="000000"/>
        </w:rPr>
        <w:t xml:space="preserve"> "Градостроительный кодекс Российской Федерации" от 29.12.2004г. №190-ФЗ (с изме</w:t>
      </w:r>
      <w:r>
        <w:rPr>
          <w:rStyle w:val="1"/>
          <w:color w:val="000000"/>
        </w:rPr>
        <w:softHyphen/>
        <w:t>нениями и дополнениями);</w:t>
      </w:r>
    </w:p>
    <w:p w:rsidR="008A10FA" w:rsidRDefault="008A10FA" w:rsidP="008A10FA">
      <w:pPr>
        <w:pStyle w:val="a9"/>
        <w:numPr>
          <w:ilvl w:val="0"/>
          <w:numId w:val="2"/>
        </w:numPr>
        <w:shd w:val="clear" w:color="auto" w:fill="auto"/>
        <w:spacing w:after="0" w:line="387" w:lineRule="exact"/>
        <w:ind w:left="40" w:right="40"/>
        <w:jc w:val="both"/>
      </w:pPr>
      <w:r>
        <w:rPr>
          <w:rStyle w:val="1"/>
          <w:color w:val="000000"/>
        </w:rPr>
        <w:t xml:space="preserve"> Федеральный закон от 24.07.2007г. №221-ФЗ "О государственном кадастре недвижимо</w:t>
      </w:r>
      <w:r>
        <w:rPr>
          <w:rStyle w:val="1"/>
          <w:color w:val="000000"/>
        </w:rPr>
        <w:softHyphen/>
        <w:t>сти" (с изменениями и дополнениями);</w:t>
      </w:r>
    </w:p>
    <w:p w:rsidR="008A10FA" w:rsidRDefault="008A10FA" w:rsidP="008A10FA">
      <w:pPr>
        <w:pStyle w:val="a9"/>
        <w:numPr>
          <w:ilvl w:val="0"/>
          <w:numId w:val="2"/>
        </w:numPr>
        <w:shd w:val="clear" w:color="auto" w:fill="auto"/>
        <w:spacing w:after="0" w:line="387" w:lineRule="exact"/>
        <w:ind w:left="40" w:right="40"/>
        <w:jc w:val="both"/>
      </w:pPr>
      <w:r>
        <w:rPr>
          <w:rStyle w:val="1"/>
          <w:color w:val="000000"/>
        </w:rPr>
        <w:t xml:space="preserve"> "Земельный кодекс Российской Федерации" от 25.10.2001г. №136-Ф3 (с изменениями и дополнениями);</w:t>
      </w:r>
    </w:p>
    <w:p w:rsidR="008A10FA" w:rsidRDefault="008A10FA" w:rsidP="008A10FA">
      <w:pPr>
        <w:pStyle w:val="a9"/>
        <w:numPr>
          <w:ilvl w:val="0"/>
          <w:numId w:val="2"/>
        </w:numPr>
        <w:shd w:val="clear" w:color="auto" w:fill="auto"/>
        <w:spacing w:after="0" w:line="387" w:lineRule="exact"/>
        <w:ind w:left="40" w:right="40"/>
        <w:jc w:val="both"/>
      </w:pPr>
      <w:r>
        <w:rPr>
          <w:rStyle w:val="1"/>
          <w:color w:val="000000"/>
        </w:rPr>
        <w:t xml:space="preserve"> Свод правил СП 42.13330.2011 "СНиП 2.07.01-89*. Градостроительство. Планировка и застройка городских и сельских поселений" (актуализированная редакция);</w:t>
      </w:r>
    </w:p>
    <w:p w:rsidR="008A10FA" w:rsidRDefault="008A10FA" w:rsidP="008A10FA">
      <w:pPr>
        <w:pStyle w:val="a9"/>
        <w:numPr>
          <w:ilvl w:val="0"/>
          <w:numId w:val="2"/>
        </w:numPr>
        <w:shd w:val="clear" w:color="auto" w:fill="auto"/>
        <w:spacing w:after="0" w:line="387" w:lineRule="exact"/>
        <w:ind w:left="40" w:right="40"/>
        <w:jc w:val="both"/>
      </w:pPr>
      <w:r>
        <w:rPr>
          <w:rStyle w:val="1"/>
          <w:color w:val="000000"/>
        </w:rPr>
        <w:t xml:space="preserve"> </w:t>
      </w:r>
      <w:proofErr w:type="gramStart"/>
      <w:r>
        <w:rPr>
          <w:rStyle w:val="1"/>
          <w:color w:val="000000"/>
        </w:rPr>
        <w:t>Правила землепользования и застройки "Городского поселения Красногорский" и Кар</w:t>
      </w:r>
      <w:r>
        <w:rPr>
          <w:rStyle w:val="1"/>
          <w:color w:val="000000"/>
        </w:rPr>
        <w:softHyphen/>
        <w:t>ты градостроительного зонирования (Утвержденная Решением Собрания депутатов МО "Городское поселение Красногорский" 53-я сессия, 2-ой созыв №230 от 20.03.2013г., Ре</w:t>
      </w:r>
      <w:r>
        <w:rPr>
          <w:rStyle w:val="1"/>
          <w:color w:val="000000"/>
        </w:rPr>
        <w:softHyphen/>
        <w:t>шение Собрания депутатов о внесении изменений в Правила землепользования и застрой</w:t>
      </w:r>
      <w:r>
        <w:rPr>
          <w:rStyle w:val="1"/>
          <w:color w:val="000000"/>
        </w:rPr>
        <w:softHyphen/>
        <w:t>ки МО " Городское поселение Красногорский " 31-я сессия, 3-ий созыв №185 от</w:t>
      </w:r>
      <w:proofErr w:type="gramEnd"/>
    </w:p>
    <w:p w:rsidR="008A10FA" w:rsidRDefault="008A10FA" w:rsidP="008A10FA">
      <w:pPr>
        <w:pStyle w:val="a9"/>
        <w:numPr>
          <w:ilvl w:val="0"/>
          <w:numId w:val="3"/>
        </w:numPr>
        <w:shd w:val="clear" w:color="auto" w:fill="auto"/>
        <w:spacing w:after="0" w:line="387" w:lineRule="exact"/>
        <w:ind w:left="40" w:right="40"/>
        <w:jc w:val="both"/>
      </w:pPr>
      <w:r>
        <w:rPr>
          <w:rStyle w:val="1"/>
          <w:color w:val="000000"/>
        </w:rPr>
        <w:t xml:space="preserve"> г. (официальный сайт МО "Звениговский муниципальный район" в информа</w:t>
      </w:r>
      <w:r>
        <w:rPr>
          <w:rStyle w:val="1"/>
          <w:color w:val="000000"/>
        </w:rPr>
        <w:softHyphen/>
        <w:t xml:space="preserve">ционно - телекоммуникационный сети "Интернет": </w:t>
      </w:r>
      <w:hyperlink r:id="rId7" w:history="1">
        <w:r>
          <w:rPr>
            <w:rStyle w:val="a8"/>
            <w:lang w:val="en-US"/>
          </w:rPr>
          <w:t>www</w:t>
        </w:r>
        <w:r w:rsidRPr="008A10FA">
          <w:rPr>
            <w:rStyle w:val="a8"/>
          </w:rPr>
          <w:t>.</w:t>
        </w:r>
        <w:proofErr w:type="spellStart"/>
        <w:r>
          <w:rPr>
            <w:rStyle w:val="a8"/>
            <w:lang w:val="en-US"/>
          </w:rPr>
          <w:t>admzven</w:t>
        </w:r>
        <w:proofErr w:type="spellEnd"/>
        <w:r w:rsidRPr="008A10FA">
          <w:rPr>
            <w:rStyle w:val="a8"/>
          </w:rPr>
          <w:t>.</w:t>
        </w:r>
        <w:proofErr w:type="spellStart"/>
        <w:r>
          <w:rPr>
            <w:rStyle w:val="a8"/>
            <w:lang w:val="en-US"/>
          </w:rPr>
          <w:t>ru</w:t>
        </w:r>
        <w:proofErr w:type="spellEnd"/>
      </w:hyperlink>
      <w:r w:rsidRPr="008A10FA">
        <w:rPr>
          <w:rStyle w:val="1"/>
          <w:color w:val="000000"/>
        </w:rPr>
        <w:t>)</w:t>
      </w:r>
    </w:p>
    <w:p w:rsidR="008A10FA" w:rsidRDefault="008A10FA" w:rsidP="0026333B">
      <w:pPr>
        <w:pStyle w:val="a9"/>
        <w:numPr>
          <w:ilvl w:val="0"/>
          <w:numId w:val="2"/>
        </w:numPr>
        <w:shd w:val="clear" w:color="auto" w:fill="auto"/>
        <w:spacing w:after="0" w:line="387" w:lineRule="exact"/>
        <w:ind w:left="40"/>
        <w:jc w:val="both"/>
      </w:pPr>
      <w:r>
        <w:rPr>
          <w:rStyle w:val="1"/>
          <w:color w:val="000000"/>
        </w:rPr>
        <w:t xml:space="preserve"> Кадастровый план террито</w:t>
      </w:r>
      <w:r w:rsidR="0026333B">
        <w:rPr>
          <w:rStyle w:val="1"/>
          <w:color w:val="000000"/>
        </w:rPr>
        <w:t>рии квартала 12:14:370100</w:t>
      </w:r>
      <w:r w:rsidR="00CB4C2A">
        <w:rPr>
          <w:rStyle w:val="1"/>
          <w:color w:val="000000"/>
        </w:rPr>
        <w:t>1</w:t>
      </w:r>
      <w:r w:rsidR="0026333B">
        <w:rPr>
          <w:rStyle w:val="1"/>
          <w:color w:val="000000"/>
        </w:rPr>
        <w:t xml:space="preserve"> (</w:t>
      </w:r>
      <w:r w:rsidR="00CB4C2A">
        <w:t>КУВИ-001/2020-5029169</w:t>
      </w:r>
      <w:r w:rsidR="0026333B">
        <w:rPr>
          <w:rStyle w:val="1"/>
          <w:color w:val="000000"/>
        </w:rPr>
        <w:t xml:space="preserve"> от </w:t>
      </w:r>
      <w:r w:rsidR="00CB4C2A">
        <w:rPr>
          <w:rStyle w:val="1"/>
          <w:color w:val="000000"/>
        </w:rPr>
        <w:t>03</w:t>
      </w:r>
      <w:r w:rsidR="0026333B">
        <w:rPr>
          <w:rStyle w:val="1"/>
          <w:color w:val="000000"/>
        </w:rPr>
        <w:t>.</w:t>
      </w:r>
      <w:r w:rsidR="00CB4C2A">
        <w:rPr>
          <w:rStyle w:val="1"/>
          <w:color w:val="000000"/>
        </w:rPr>
        <w:t>12</w:t>
      </w:r>
      <w:r w:rsidR="0026333B">
        <w:rPr>
          <w:rStyle w:val="1"/>
          <w:color w:val="000000"/>
        </w:rPr>
        <w:t>.20</w:t>
      </w:r>
      <w:r w:rsidR="00CB4C2A">
        <w:rPr>
          <w:rStyle w:val="1"/>
          <w:color w:val="000000"/>
        </w:rPr>
        <w:t>20</w:t>
      </w:r>
      <w:r w:rsidR="0026333B">
        <w:rPr>
          <w:rStyle w:val="1"/>
          <w:color w:val="000000"/>
        </w:rPr>
        <w:t>г.)</w:t>
      </w:r>
    </w:p>
    <w:p w:rsidR="008A10FA" w:rsidRDefault="008A10FA" w:rsidP="008A10FA">
      <w:pPr>
        <w:pStyle w:val="a9"/>
        <w:numPr>
          <w:ilvl w:val="0"/>
          <w:numId w:val="2"/>
        </w:numPr>
        <w:shd w:val="clear" w:color="auto" w:fill="auto"/>
        <w:spacing w:after="0" w:line="387" w:lineRule="exact"/>
        <w:ind w:left="40" w:right="40"/>
        <w:jc w:val="both"/>
      </w:pPr>
      <w:r>
        <w:rPr>
          <w:rStyle w:val="1"/>
          <w:color w:val="000000"/>
        </w:rPr>
        <w:t xml:space="preserve"> Приказ Минэкономразвития РФ от 17.08.2012г. №518 "О требованиях к точности и ме</w:t>
      </w:r>
      <w:r>
        <w:rPr>
          <w:rStyle w:val="1"/>
          <w:color w:val="000000"/>
        </w:rPr>
        <w:softHyphen/>
        <w:t>тодам определения координат характерных точек границ земельного участка, а также кон</w:t>
      </w:r>
      <w:r>
        <w:rPr>
          <w:rStyle w:val="1"/>
          <w:color w:val="000000"/>
        </w:rPr>
        <w:softHyphen/>
        <w:t>тура здания, сооружения или объекта незавершенного строительства на земельном участ</w:t>
      </w:r>
      <w:r>
        <w:rPr>
          <w:rStyle w:val="1"/>
          <w:color w:val="000000"/>
        </w:rPr>
        <w:softHyphen/>
        <w:t>ке".</w:t>
      </w:r>
    </w:p>
    <w:p w:rsidR="0026333B" w:rsidRDefault="0026333B" w:rsidP="0026333B">
      <w:pPr>
        <w:tabs>
          <w:tab w:val="center" w:pos="4677"/>
          <w:tab w:val="right" w:pos="9355"/>
        </w:tabs>
        <w:spacing w:after="0"/>
        <w:rPr>
          <w:rStyle w:val="1"/>
          <w:color w:val="000000"/>
        </w:rPr>
      </w:pPr>
      <w:r>
        <w:rPr>
          <w:rStyle w:val="1"/>
          <w:color w:val="000000"/>
        </w:rPr>
        <w:tab/>
      </w:r>
      <w:r w:rsidR="008A10FA">
        <w:rPr>
          <w:rStyle w:val="1"/>
          <w:color w:val="000000"/>
        </w:rPr>
        <w:t>Одним из основных нормативно-правовых документов для принятия решений по со</w:t>
      </w:r>
      <w:r w:rsidR="008A10FA">
        <w:rPr>
          <w:rStyle w:val="1"/>
          <w:color w:val="000000"/>
        </w:rPr>
        <w:softHyphen/>
        <w:t>ставлению</w:t>
      </w:r>
      <w:r>
        <w:rPr>
          <w:rStyle w:val="1"/>
          <w:color w:val="000000"/>
        </w:rPr>
        <w:tab/>
      </w:r>
    </w:p>
    <w:p w:rsidR="008A10FA" w:rsidRDefault="008A10FA" w:rsidP="0026333B">
      <w:pPr>
        <w:tabs>
          <w:tab w:val="center" w:pos="4677"/>
          <w:tab w:val="right" w:pos="9355"/>
        </w:tabs>
        <w:spacing w:after="0"/>
      </w:pPr>
      <w:r>
        <w:rPr>
          <w:rStyle w:val="1"/>
          <w:color w:val="000000"/>
        </w:rPr>
        <w:t>проекта межевания территории являются Правила землепользования и за</w:t>
      </w:r>
      <w:r>
        <w:rPr>
          <w:rStyle w:val="1"/>
          <w:color w:val="000000"/>
        </w:rPr>
        <w:softHyphen/>
        <w:t>стройки, принятые в соответствии с Градостроительным кодексом Российской Федерации, Федеральным законом "Об общих принципах организации местного самоуправления в Российской Федерации", Земельным кодексом Российской федерации и иными законами и нормативными правовыми актами Российской Федерации.</w:t>
      </w:r>
    </w:p>
    <w:p w:rsidR="008A10FA" w:rsidRDefault="008A10FA" w:rsidP="008A10FA">
      <w:pPr>
        <w:pStyle w:val="a9"/>
        <w:shd w:val="clear" w:color="auto" w:fill="auto"/>
        <w:spacing w:after="0" w:line="387" w:lineRule="exact"/>
        <w:ind w:left="20" w:right="20" w:firstLine="520"/>
        <w:jc w:val="both"/>
      </w:pPr>
      <w:r w:rsidRPr="008A10FA">
        <w:rPr>
          <w:rStyle w:val="1"/>
          <w:color w:val="000000"/>
        </w:rPr>
        <w:t xml:space="preserve"> </w:t>
      </w:r>
      <w:r>
        <w:rPr>
          <w:rStyle w:val="1"/>
          <w:color w:val="000000"/>
        </w:rPr>
        <w:t>Подготовка проекта межевания осуществлена применительно к застроенным и под</w:t>
      </w:r>
      <w:r>
        <w:rPr>
          <w:rStyle w:val="1"/>
          <w:color w:val="000000"/>
        </w:rPr>
        <w:softHyphen/>
        <w:t xml:space="preserve">лежащим </w:t>
      </w:r>
      <w:r>
        <w:rPr>
          <w:rStyle w:val="1"/>
          <w:color w:val="000000"/>
        </w:rPr>
        <w:lastRenderedPageBreak/>
        <w:t>застройке территориям, расположенным в границах элементов планировочной структуры.</w:t>
      </w:r>
    </w:p>
    <w:p w:rsidR="008A10FA" w:rsidRDefault="008A10FA" w:rsidP="008A10FA">
      <w:pPr>
        <w:pStyle w:val="a9"/>
        <w:shd w:val="clear" w:color="auto" w:fill="auto"/>
        <w:spacing w:after="0" w:line="387" w:lineRule="exact"/>
        <w:ind w:left="20" w:right="20" w:firstLine="520"/>
        <w:jc w:val="both"/>
      </w:pPr>
      <w:r>
        <w:rPr>
          <w:rStyle w:val="1"/>
          <w:color w:val="000000"/>
        </w:rPr>
        <w:t>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</w:t>
      </w:r>
      <w:r>
        <w:rPr>
          <w:rStyle w:val="1"/>
          <w:color w:val="000000"/>
        </w:rPr>
        <w:softHyphen/>
        <w:t>ных участков. Подготовка проектов межевания подлежащих застройке территорий осуще</w:t>
      </w:r>
      <w:r>
        <w:rPr>
          <w:rStyle w:val="1"/>
          <w:color w:val="000000"/>
        </w:rPr>
        <w:softHyphen/>
        <w:t>ствляется в целях установления границ незастроенных земельных участков, планируемых для предоставления физическим и юридическим лицам для строительства, а также границ земельных участков, предназначенных для размещения объектов капитального строитель</w:t>
      </w:r>
      <w:r>
        <w:rPr>
          <w:rStyle w:val="1"/>
          <w:color w:val="000000"/>
        </w:rPr>
        <w:softHyphen/>
        <w:t>ства федерального, регионального или местного значения.</w:t>
      </w:r>
    </w:p>
    <w:p w:rsidR="008A10FA" w:rsidRDefault="008A10FA" w:rsidP="008A10FA">
      <w:pPr>
        <w:pStyle w:val="a9"/>
        <w:shd w:val="clear" w:color="auto" w:fill="auto"/>
        <w:spacing w:after="0" w:line="387" w:lineRule="exact"/>
        <w:ind w:left="20" w:right="20" w:firstLine="520"/>
        <w:jc w:val="both"/>
      </w:pPr>
      <w:r>
        <w:rPr>
          <w:rStyle w:val="1"/>
          <w:color w:val="000000"/>
        </w:rPr>
        <w:t>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правил, дей</w:t>
      </w:r>
      <w:r>
        <w:rPr>
          <w:rStyle w:val="1"/>
          <w:color w:val="000000"/>
        </w:rPr>
        <w:softHyphen/>
        <w:t>ствовавших</w:t>
      </w:r>
      <w:r w:rsidR="00DC6ACA">
        <w:rPr>
          <w:rStyle w:val="1"/>
          <w:color w:val="000000"/>
        </w:rPr>
        <w:t xml:space="preserve"> </w:t>
      </w:r>
      <w:r>
        <w:rPr>
          <w:rStyle w:val="1"/>
          <w:color w:val="000000"/>
        </w:rPr>
        <w:t>в период застройки указанных территорий.</w:t>
      </w:r>
    </w:p>
    <w:p w:rsidR="008A10FA" w:rsidRDefault="008A10FA" w:rsidP="008A10FA">
      <w:pPr>
        <w:pStyle w:val="a9"/>
        <w:shd w:val="clear" w:color="auto" w:fill="auto"/>
        <w:spacing w:after="0" w:line="387" w:lineRule="exact"/>
        <w:ind w:left="20" w:right="20" w:firstLine="520"/>
        <w:jc w:val="left"/>
      </w:pPr>
      <w:r>
        <w:rPr>
          <w:rStyle w:val="1"/>
          <w:color w:val="000000"/>
        </w:rPr>
        <w:t>Проект межевания территории включает в себя чертеж межевания территории, на котором отображаются:</w:t>
      </w:r>
    </w:p>
    <w:p w:rsidR="008A10FA" w:rsidRDefault="008A10FA" w:rsidP="008A10FA">
      <w:pPr>
        <w:pStyle w:val="a9"/>
        <w:numPr>
          <w:ilvl w:val="0"/>
          <w:numId w:val="5"/>
        </w:numPr>
        <w:shd w:val="clear" w:color="auto" w:fill="auto"/>
        <w:spacing w:after="0" w:line="387" w:lineRule="exact"/>
        <w:ind w:left="20" w:right="20"/>
        <w:jc w:val="both"/>
      </w:pPr>
      <w:r>
        <w:rPr>
          <w:rStyle w:val="1"/>
          <w:color w:val="000000"/>
        </w:rPr>
        <w:t xml:space="preserve"> границы образуемых и изменяемых земельных участков на кадастровом плане террито</w:t>
      </w:r>
      <w:r>
        <w:rPr>
          <w:rStyle w:val="1"/>
          <w:color w:val="000000"/>
        </w:rPr>
        <w:softHyphen/>
        <w:t>рии, условные номера образуемых земельных участков;</w:t>
      </w:r>
    </w:p>
    <w:p w:rsidR="008A10FA" w:rsidRDefault="008A10FA" w:rsidP="008A10FA">
      <w:pPr>
        <w:pStyle w:val="a9"/>
        <w:numPr>
          <w:ilvl w:val="0"/>
          <w:numId w:val="5"/>
        </w:numPr>
        <w:shd w:val="clear" w:color="auto" w:fill="auto"/>
        <w:spacing w:after="0" w:line="387" w:lineRule="exact"/>
        <w:ind w:left="20"/>
        <w:jc w:val="both"/>
      </w:pPr>
      <w:r>
        <w:rPr>
          <w:rStyle w:val="1"/>
          <w:color w:val="000000"/>
        </w:rPr>
        <w:t xml:space="preserve"> красные линии, утвержденные в составе проекта планировки территории;</w:t>
      </w:r>
    </w:p>
    <w:p w:rsidR="008A10FA" w:rsidRDefault="008A10FA" w:rsidP="008A10FA">
      <w:pPr>
        <w:pStyle w:val="a9"/>
        <w:numPr>
          <w:ilvl w:val="0"/>
          <w:numId w:val="5"/>
        </w:numPr>
        <w:shd w:val="clear" w:color="auto" w:fill="auto"/>
        <w:spacing w:after="0" w:line="387" w:lineRule="exact"/>
        <w:ind w:left="20" w:right="20"/>
        <w:jc w:val="both"/>
      </w:pPr>
      <w:r>
        <w:rPr>
          <w:rStyle w:val="1"/>
          <w:color w:val="000000"/>
        </w:rPr>
        <w:t xml:space="preserve"> линии отступа от красных линий в целях определения места допустимого размещения зданий, строений, сооружений;</w:t>
      </w:r>
    </w:p>
    <w:p w:rsidR="008A10FA" w:rsidRDefault="008A10FA" w:rsidP="008A10FA">
      <w:pPr>
        <w:pStyle w:val="a9"/>
        <w:numPr>
          <w:ilvl w:val="0"/>
          <w:numId w:val="5"/>
        </w:numPr>
        <w:shd w:val="clear" w:color="auto" w:fill="auto"/>
        <w:spacing w:after="0" w:line="387" w:lineRule="exact"/>
        <w:ind w:left="20"/>
        <w:jc w:val="both"/>
      </w:pPr>
      <w:r>
        <w:rPr>
          <w:rStyle w:val="1"/>
          <w:color w:val="000000"/>
        </w:rPr>
        <w:t xml:space="preserve"> границы территорий объектов культурного наследия;</w:t>
      </w:r>
    </w:p>
    <w:p w:rsidR="008A10FA" w:rsidRDefault="008A10FA" w:rsidP="008A10FA">
      <w:pPr>
        <w:pStyle w:val="a9"/>
        <w:numPr>
          <w:ilvl w:val="0"/>
          <w:numId w:val="5"/>
        </w:numPr>
        <w:shd w:val="clear" w:color="auto" w:fill="auto"/>
        <w:spacing w:after="0" w:line="387" w:lineRule="exact"/>
        <w:ind w:left="20"/>
        <w:jc w:val="both"/>
      </w:pPr>
      <w:r>
        <w:rPr>
          <w:rStyle w:val="1"/>
          <w:color w:val="000000"/>
        </w:rPr>
        <w:t xml:space="preserve"> границы зон действия публичных сервитутов;</w:t>
      </w:r>
    </w:p>
    <w:p w:rsidR="008A10FA" w:rsidRDefault="008A10FA" w:rsidP="008A10FA">
      <w:pPr>
        <w:pStyle w:val="a9"/>
        <w:numPr>
          <w:ilvl w:val="0"/>
          <w:numId w:val="5"/>
        </w:numPr>
        <w:shd w:val="clear" w:color="auto" w:fill="auto"/>
        <w:spacing w:after="0" w:line="387" w:lineRule="exact"/>
        <w:ind w:left="20"/>
        <w:jc w:val="both"/>
      </w:pPr>
      <w:r>
        <w:rPr>
          <w:rStyle w:val="1"/>
          <w:color w:val="000000"/>
        </w:rPr>
        <w:t xml:space="preserve"> границы зон с особыми условиями использования территорий.</w:t>
      </w:r>
    </w:p>
    <w:p w:rsidR="008A10FA" w:rsidRPr="00464A15" w:rsidRDefault="008A10FA" w:rsidP="008A10FA">
      <w:pPr>
        <w:pStyle w:val="120"/>
        <w:shd w:val="clear" w:color="auto" w:fill="auto"/>
        <w:spacing w:after="0" w:line="387" w:lineRule="exact"/>
        <w:jc w:val="center"/>
      </w:pPr>
      <w:r w:rsidRPr="00464A15">
        <w:rPr>
          <w:rStyle w:val="12"/>
          <w:color w:val="000000"/>
        </w:rPr>
        <w:t>Цель разработки проекта межевания</w:t>
      </w:r>
    </w:p>
    <w:p w:rsidR="008A10FA" w:rsidRDefault="008A10FA" w:rsidP="008A10FA">
      <w:pPr>
        <w:pStyle w:val="a9"/>
        <w:numPr>
          <w:ilvl w:val="0"/>
          <w:numId w:val="6"/>
        </w:numPr>
        <w:shd w:val="clear" w:color="auto" w:fill="auto"/>
        <w:spacing w:after="0" w:line="387" w:lineRule="exact"/>
        <w:ind w:left="20"/>
        <w:jc w:val="both"/>
      </w:pPr>
      <w:r>
        <w:rPr>
          <w:rStyle w:val="1"/>
          <w:color w:val="000000"/>
        </w:rPr>
        <w:t xml:space="preserve"> Установление границы земельного участка</w:t>
      </w:r>
    </w:p>
    <w:p w:rsidR="008A10FA" w:rsidRDefault="008A10FA" w:rsidP="008A10FA">
      <w:pPr>
        <w:pStyle w:val="a9"/>
        <w:numPr>
          <w:ilvl w:val="0"/>
          <w:numId w:val="6"/>
        </w:numPr>
        <w:shd w:val="clear" w:color="auto" w:fill="auto"/>
        <w:spacing w:after="502" w:line="387" w:lineRule="exact"/>
        <w:ind w:left="20" w:right="20"/>
        <w:jc w:val="both"/>
      </w:pPr>
      <w:r>
        <w:rPr>
          <w:rStyle w:val="1"/>
          <w:color w:val="000000"/>
        </w:rPr>
        <w:t xml:space="preserve"> Формирование земельного участка, как объекта государственного учета объектов не</w:t>
      </w:r>
      <w:r>
        <w:rPr>
          <w:rStyle w:val="1"/>
          <w:color w:val="000000"/>
        </w:rPr>
        <w:softHyphen/>
        <w:t>движимости и государственной регистрации прав на них.</w:t>
      </w:r>
    </w:p>
    <w:p w:rsidR="008A10FA" w:rsidRDefault="008A10FA" w:rsidP="008A10FA">
      <w:pPr>
        <w:pStyle w:val="a9"/>
        <w:shd w:val="clear" w:color="auto" w:fill="auto"/>
        <w:spacing w:after="0" w:line="210" w:lineRule="exact"/>
        <w:ind w:left="20"/>
        <w:jc w:val="both"/>
      </w:pPr>
      <w:r>
        <w:rPr>
          <w:rStyle w:val="1"/>
          <w:color w:val="000000"/>
        </w:rPr>
        <w:t>Основными задачами проекта межевания территории являются:</w:t>
      </w:r>
    </w:p>
    <w:p w:rsidR="008A10FA" w:rsidRDefault="008A10FA" w:rsidP="008A10FA">
      <w:pPr>
        <w:jc w:val="both"/>
        <w:rPr>
          <w:rStyle w:val="1"/>
          <w:color w:val="000000"/>
        </w:rPr>
      </w:pPr>
      <w:r>
        <w:rPr>
          <w:rStyle w:val="1"/>
          <w:color w:val="000000"/>
        </w:rPr>
        <w:t xml:space="preserve">1. Формирование границ земельного участка, предназначенного для размещения </w:t>
      </w:r>
      <w:r w:rsidR="00A053CC">
        <w:rPr>
          <w:rStyle w:val="1"/>
          <w:color w:val="000000"/>
        </w:rPr>
        <w:t>магазина</w:t>
      </w:r>
    </w:p>
    <w:p w:rsidR="008A10FA" w:rsidRDefault="008A10FA" w:rsidP="008A10FA">
      <w:pPr>
        <w:pStyle w:val="a9"/>
        <w:shd w:val="clear" w:color="auto" w:fill="auto"/>
        <w:spacing w:after="0" w:line="387" w:lineRule="exact"/>
        <w:jc w:val="both"/>
      </w:pPr>
      <w:r>
        <w:rPr>
          <w:rStyle w:val="1"/>
          <w:color w:val="000000"/>
        </w:rPr>
        <w:t>2.Координирование объекта землепользования.</w:t>
      </w:r>
    </w:p>
    <w:p w:rsidR="008A10FA" w:rsidRDefault="008A10FA" w:rsidP="008A10FA">
      <w:pPr>
        <w:pStyle w:val="a9"/>
        <w:shd w:val="clear" w:color="auto" w:fill="auto"/>
        <w:spacing w:after="0" w:line="387" w:lineRule="exact"/>
        <w:jc w:val="both"/>
      </w:pPr>
      <w:r>
        <w:rPr>
          <w:rStyle w:val="1"/>
          <w:color w:val="000000"/>
        </w:rPr>
        <w:t>3. Установление вида разрешенного использования образуемого земельного участка.</w:t>
      </w:r>
    </w:p>
    <w:p w:rsidR="008A10FA" w:rsidRDefault="008A10FA" w:rsidP="008A10FA">
      <w:pPr>
        <w:pStyle w:val="a9"/>
        <w:shd w:val="clear" w:color="auto" w:fill="auto"/>
        <w:spacing w:after="0" w:line="387" w:lineRule="exact"/>
        <w:jc w:val="both"/>
      </w:pPr>
      <w:r>
        <w:rPr>
          <w:rStyle w:val="1"/>
          <w:color w:val="000000"/>
        </w:rPr>
        <w:t>4. Установление адреса образуемого земельного участка.</w:t>
      </w:r>
    </w:p>
    <w:p w:rsidR="008A10FA" w:rsidRDefault="008A10FA" w:rsidP="008A10FA">
      <w:pPr>
        <w:pStyle w:val="a9"/>
        <w:shd w:val="clear" w:color="auto" w:fill="auto"/>
        <w:spacing w:after="360" w:line="387" w:lineRule="exact"/>
        <w:ind w:right="20"/>
        <w:jc w:val="both"/>
        <w:rPr>
          <w:rStyle w:val="1"/>
          <w:color w:val="000000"/>
        </w:rPr>
      </w:pPr>
      <w:r>
        <w:rPr>
          <w:rStyle w:val="1"/>
          <w:color w:val="000000"/>
        </w:rPr>
        <w:t>5. Соблюдение общественных, частных интересов и прав, затрагиваемых при формирова</w:t>
      </w:r>
      <w:r>
        <w:rPr>
          <w:rStyle w:val="1"/>
          <w:color w:val="000000"/>
        </w:rPr>
        <w:softHyphen/>
        <w:t>нии земельного участка для размещения многоквартирного дома.</w:t>
      </w:r>
    </w:p>
    <w:p w:rsidR="008A10FA" w:rsidRPr="00464A15" w:rsidRDefault="008A10FA" w:rsidP="008A10FA">
      <w:pPr>
        <w:pStyle w:val="120"/>
        <w:shd w:val="clear" w:color="auto" w:fill="auto"/>
        <w:spacing w:after="0" w:line="387" w:lineRule="exact"/>
        <w:jc w:val="center"/>
      </w:pPr>
      <w:r w:rsidRPr="008A10FA">
        <w:rPr>
          <w:rStyle w:val="12"/>
          <w:color w:val="000000"/>
        </w:rPr>
        <w:t xml:space="preserve"> </w:t>
      </w:r>
      <w:r w:rsidRPr="00464A15">
        <w:rPr>
          <w:rStyle w:val="12"/>
          <w:color w:val="000000"/>
        </w:rPr>
        <w:t>Исходные материалы, используемые в проекте межевания</w:t>
      </w:r>
    </w:p>
    <w:p w:rsidR="008A10FA" w:rsidRDefault="008A10FA" w:rsidP="008A10FA">
      <w:pPr>
        <w:pStyle w:val="a9"/>
        <w:numPr>
          <w:ilvl w:val="0"/>
          <w:numId w:val="8"/>
        </w:numPr>
        <w:shd w:val="clear" w:color="auto" w:fill="auto"/>
        <w:spacing w:after="0" w:line="387" w:lineRule="exact"/>
        <w:ind w:left="20"/>
        <w:jc w:val="both"/>
      </w:pPr>
      <w:r>
        <w:rPr>
          <w:rStyle w:val="1"/>
          <w:color w:val="000000"/>
        </w:rPr>
        <w:t xml:space="preserve"> </w:t>
      </w:r>
      <w:proofErr w:type="gramStart"/>
      <w:r>
        <w:rPr>
          <w:rStyle w:val="1"/>
          <w:color w:val="000000"/>
        </w:rPr>
        <w:t>Ма</w:t>
      </w:r>
      <w:r w:rsidR="00A50016" w:rsidRPr="00A50016">
        <w:rPr>
          <w:rStyle w:val="1"/>
          <w:color w:val="000000"/>
          <w:sz w:val="20"/>
        </w:rPr>
        <w:pict>
          <v:group id="_x0000_s1336" style="position:absolute;left:0;text-align:left;margin-left:56.7pt;margin-top:19.85pt;width:518.8pt;height:802.3pt;z-index:251686912;mso-position-horizontal-relative:page;mso-position-vertical-relative:page" coordsize="20000,20000" o:allowincell="f">
            <v:rect id="_x0000_s1337" style="position:absolute;width:20000;height:20000" filled="f" strokeweight="2pt"/>
            <v:line id="_x0000_s1338" style="position:absolute" from="1093,18949" to="1095,19989" strokeweight="2pt"/>
            <v:line id="_x0000_s1339" style="position:absolute" from="10,18941" to="19977,18942" strokeweight="2pt"/>
            <v:line id="_x0000_s1340" style="position:absolute" from="2186,18949" to="2188,19989" strokeweight="2pt"/>
            <v:line id="_x0000_s1341" style="position:absolute" from="4919,18949" to="4921,19989" strokeweight="2pt"/>
            <v:line id="_x0000_s1342" style="position:absolute" from="6557,18959" to="6559,19989" strokeweight="2pt"/>
            <v:line id="_x0000_s1343" style="position:absolute" from="7650,18949" to="7652,19979" strokeweight="2pt"/>
            <v:line id="_x0000_s1344" style="position:absolute" from="18905,18949" to="18909,19989" strokeweight="2pt"/>
            <v:line id="_x0000_s1345" style="position:absolute" from="10,19293" to="7631,19295" strokeweight="1pt"/>
            <v:line id="_x0000_s1346" style="position:absolute" from="10,19646" to="7631,19647" strokeweight="2pt"/>
            <v:line id="_x0000_s1347" style="position:absolute" from="18919,19296" to="19990,19297" strokeweight="1pt"/>
            <v:rect id="_x0000_s1348" style="position:absolute;left:54;top:19660;width:1000;height:309" filled="f" stroked="f" strokeweight=".25pt">
              <v:textbox inset="1pt,1pt,1pt,1pt">
                <w:txbxContent>
                  <w:p w:rsidR="00B2743D" w:rsidRDefault="00B2743D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349" style="position:absolute;left:1139;top:19660;width:1001;height:309" filled="f" stroked="f" strokeweight=".25pt">
              <v:textbox inset="1pt,1pt,1pt,1pt">
                <w:txbxContent>
                  <w:p w:rsidR="00B2743D" w:rsidRDefault="00B2743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50" style="position:absolute;left:2267;top:19660;width:2573;height:309" filled="f" stroked="f" strokeweight=".25pt">
              <v:textbox inset="1pt,1pt,1pt,1pt">
                <w:txbxContent>
                  <w:p w:rsidR="00B2743D" w:rsidRDefault="00B2743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351" style="position:absolute;left:4983;top:19660;width:1534;height:309" filled="f" stroked="f" strokeweight=".25pt">
              <v:textbox inset="1pt,1pt,1pt,1pt">
                <w:txbxContent>
                  <w:p w:rsidR="00B2743D" w:rsidRDefault="00B2743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352" style="position:absolute;left:6604;top:19660;width:1000;height:309" filled="f" stroked="f" strokeweight=".25pt">
              <v:textbox inset="1pt,1pt,1pt,1pt">
                <w:txbxContent>
                  <w:p w:rsidR="00B2743D" w:rsidRDefault="00B2743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353" style="position:absolute;left:18949;top:18977;width:1001;height:309" filled="f" stroked="f" strokeweight=".25pt">
              <v:textbox inset="1pt,1pt,1pt,1pt">
                <w:txbxContent>
                  <w:p w:rsidR="00B2743D" w:rsidRDefault="00B2743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54" style="position:absolute;left:18949;top:19435;width:1001;height:423" filled="f" stroked="f" strokeweight=".25pt">
              <v:textbox inset="1pt,1pt,1pt,1pt">
                <w:txbxContent>
                  <w:p w:rsidR="00B2743D" w:rsidRDefault="00A50016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 w:rsidR="00B2743D"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DC6ACA">
                      <w:rPr>
                        <w:noProof/>
                        <w:sz w:val="24"/>
                      </w:rPr>
                      <w:t>6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355" style="position:absolute;left:7745;top:19221;width:11075;height:477" filled="f" stroked="f" strokeweight=".25pt">
              <v:textbox inset="1pt,1pt,1pt,1pt">
                <w:txbxContent>
                  <w:p w:rsidR="00586094" w:rsidRPr="00092838" w:rsidRDefault="00586094" w:rsidP="00586094">
                    <w:pPr>
                      <w:pStyle w:val="a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ПТМ. 2021</w:t>
                    </w:r>
                  </w:p>
                  <w:p w:rsidR="00B2743D" w:rsidRPr="00092838" w:rsidRDefault="00B2743D" w:rsidP="00092838"/>
                </w:txbxContent>
              </v:textbox>
            </v:rect>
            <w10:wrap anchorx="page" anchory="page"/>
            <w10:anchorlock/>
          </v:group>
        </w:pict>
      </w:r>
      <w:r>
        <w:rPr>
          <w:rStyle w:val="1"/>
          <w:color w:val="000000"/>
        </w:rPr>
        <w:t>териалы</w:t>
      </w:r>
      <w:proofErr w:type="gramEnd"/>
      <w:r>
        <w:rPr>
          <w:rStyle w:val="1"/>
          <w:color w:val="000000"/>
        </w:rPr>
        <w:t xml:space="preserve"> топографической съемки М 1:500.</w:t>
      </w:r>
    </w:p>
    <w:p w:rsidR="008A10FA" w:rsidRDefault="008A10FA" w:rsidP="008A10FA">
      <w:pPr>
        <w:pStyle w:val="a9"/>
        <w:numPr>
          <w:ilvl w:val="0"/>
          <w:numId w:val="9"/>
        </w:numPr>
        <w:shd w:val="clear" w:color="auto" w:fill="auto"/>
        <w:spacing w:after="0" w:line="387" w:lineRule="exact"/>
        <w:ind w:left="20" w:right="20"/>
        <w:jc w:val="both"/>
      </w:pPr>
      <w:r w:rsidRPr="001202F6">
        <w:rPr>
          <w:rStyle w:val="1"/>
          <w:color w:val="000000"/>
        </w:rPr>
        <w:t xml:space="preserve"> Правила землепользования и застройки "Городского поселения Красногорский" и Кар</w:t>
      </w:r>
      <w:r w:rsidRPr="001202F6">
        <w:rPr>
          <w:rStyle w:val="1"/>
          <w:color w:val="000000"/>
        </w:rPr>
        <w:softHyphen/>
        <w:t>ты градостроительного зонирования (</w:t>
      </w:r>
      <w:proofErr w:type="gramStart"/>
      <w:r w:rsidRPr="001202F6">
        <w:rPr>
          <w:rStyle w:val="1"/>
          <w:color w:val="000000"/>
        </w:rPr>
        <w:t>Утвержде</w:t>
      </w:r>
      <w:r w:rsidR="00A50016" w:rsidRPr="00A50016">
        <w:rPr>
          <w:rStyle w:val="1"/>
          <w:color w:val="000000"/>
          <w:sz w:val="20"/>
        </w:rPr>
        <w:pict>
          <v:group id="_x0000_s1376" style="position:absolute;left:0;text-align:left;margin-left:56.7pt;margin-top:19.85pt;width:518.8pt;height:802.3pt;z-index:251691008;mso-position-horizontal-relative:page;mso-position-vertical-relative:page" coordsize="20000,20000" o:allowincell="f">
            <v:rect id="_x0000_s1377" style="position:absolute;width:20000;height:20000" filled="f" strokeweight="2pt"/>
            <v:line id="_x0000_s1378" style="position:absolute" from="1093,18949" to="1095,19989" strokeweight="2pt"/>
            <v:line id="_x0000_s1379" style="position:absolute" from="10,18941" to="19977,18942" strokeweight="2pt"/>
            <v:line id="_x0000_s1380" style="position:absolute" from="2186,18949" to="2188,19989" strokeweight="2pt"/>
            <v:line id="_x0000_s1381" style="position:absolute" from="4919,18949" to="4921,19989" strokeweight="2pt"/>
            <v:line id="_x0000_s1382" style="position:absolute" from="6557,18959" to="6559,19989" strokeweight="2pt"/>
            <v:line id="_x0000_s1383" style="position:absolute" from="7650,18949" to="7652,19979" strokeweight="2pt"/>
            <v:line id="_x0000_s1384" style="position:absolute" from="18905,18949" to="18909,19989" strokeweight="2pt"/>
            <v:line id="_x0000_s1385" style="position:absolute" from="10,19293" to="7631,19295" strokeweight="1pt"/>
            <v:line id="_x0000_s1386" style="position:absolute" from="10,19646" to="7631,19647" strokeweight="2pt"/>
            <v:line id="_x0000_s1387" style="position:absolute" from="18919,19296" to="19990,19297" strokeweight="1pt"/>
            <v:rect id="_x0000_s1388" style="position:absolute;left:54;top:19660;width:1000;height:309" filled="f" stroked="f" strokeweight=".25pt">
              <v:textbox inset="1pt,1pt,1pt,1pt">
                <w:txbxContent>
                  <w:p w:rsidR="0026333B" w:rsidRDefault="0026333B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389" style="position:absolute;left:1139;top:19660;width:1001;height:309" filled="f" stroked="f" strokeweight=".25pt">
              <v:textbox inset="1pt,1pt,1pt,1pt">
                <w:txbxContent>
                  <w:p w:rsidR="0026333B" w:rsidRDefault="0026333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90" style="position:absolute;left:2267;top:19660;width:2573;height:309" filled="f" stroked="f" strokeweight=".25pt">
              <v:textbox inset="1pt,1pt,1pt,1pt">
                <w:txbxContent>
                  <w:p w:rsidR="0026333B" w:rsidRDefault="0026333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391" style="position:absolute;left:4983;top:19660;width:1534;height:309" filled="f" stroked="f" strokeweight=".25pt">
              <v:textbox inset="1pt,1pt,1pt,1pt">
                <w:txbxContent>
                  <w:p w:rsidR="0026333B" w:rsidRDefault="0026333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392" style="position:absolute;left:6604;top:19660;width:1000;height:309" filled="f" stroked="f" strokeweight=".25pt">
              <v:textbox inset="1pt,1pt,1pt,1pt">
                <w:txbxContent>
                  <w:p w:rsidR="0026333B" w:rsidRDefault="0026333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393" style="position:absolute;left:18949;top:18977;width:1001;height:309" filled="f" stroked="f" strokeweight=".25pt">
              <v:textbox inset="1pt,1pt,1pt,1pt">
                <w:txbxContent>
                  <w:p w:rsidR="0026333B" w:rsidRDefault="0026333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94" style="position:absolute;left:18949;top:19435;width:1001;height:423" filled="f" stroked="f" strokeweight=".25pt">
              <v:textbox inset="1pt,1pt,1pt,1pt">
                <w:txbxContent>
                  <w:p w:rsidR="0026333B" w:rsidRDefault="00A50016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 w:rsidR="0026333B"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DC6ACA">
                      <w:rPr>
                        <w:noProof/>
                        <w:sz w:val="24"/>
                      </w:rPr>
                      <w:t>7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395" style="position:absolute;left:7745;top:19221;width:11075;height:477" filled="f" stroked="f" strokeweight=".25pt">
              <v:textbox inset="1pt,1pt,1pt,1pt">
                <w:txbxContent>
                  <w:p w:rsidR="00586094" w:rsidRPr="00092838" w:rsidRDefault="00586094" w:rsidP="00586094">
                    <w:pPr>
                      <w:pStyle w:val="a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ПТМ. 2021</w:t>
                    </w:r>
                  </w:p>
                  <w:p w:rsidR="0026333B" w:rsidRPr="00C07631" w:rsidRDefault="0026333B" w:rsidP="00C07631">
                    <w:pPr>
                      <w:pStyle w:val="a3"/>
                      <w:rPr>
                        <w:lang w:val="ru-RU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Pr="001202F6">
        <w:rPr>
          <w:rStyle w:val="1"/>
          <w:color w:val="000000"/>
        </w:rPr>
        <w:t>нная</w:t>
      </w:r>
      <w:proofErr w:type="gramEnd"/>
      <w:r w:rsidRPr="001202F6">
        <w:rPr>
          <w:rStyle w:val="1"/>
          <w:color w:val="000000"/>
        </w:rPr>
        <w:t xml:space="preserve"> Решением Собрания депутатов МО "Городское </w:t>
      </w:r>
      <w:r w:rsidRPr="001202F6">
        <w:rPr>
          <w:rStyle w:val="1"/>
          <w:color w:val="000000"/>
        </w:rPr>
        <w:lastRenderedPageBreak/>
        <w:t>поселение Красногорский" 53-я сессия, 2-ой созыв №230 от 20.03.2013г., Ре</w:t>
      </w:r>
      <w:r w:rsidRPr="001202F6">
        <w:rPr>
          <w:rStyle w:val="1"/>
          <w:color w:val="000000"/>
        </w:rPr>
        <w:softHyphen/>
        <w:t>шение Собрания депутатов о внесении изменений в Правила землепользования и застрой</w:t>
      </w:r>
      <w:r w:rsidRPr="001202F6">
        <w:rPr>
          <w:rStyle w:val="1"/>
          <w:color w:val="000000"/>
        </w:rPr>
        <w:softHyphen/>
        <w:t>ки МО " Городское поселение Красногорский " 31-я сессия, 3-ий созыв №185 от (официальный сайт МО "Звениговский муниципальный район" в информа</w:t>
      </w:r>
      <w:r w:rsidRPr="001202F6">
        <w:rPr>
          <w:rStyle w:val="1"/>
          <w:color w:val="000000"/>
        </w:rPr>
        <w:softHyphen/>
        <w:t xml:space="preserve">ционно - телекоммуникационный сети "Интернет": </w:t>
      </w:r>
      <w:hyperlink r:id="rId8" w:history="1">
        <w:r w:rsidRPr="001202F6">
          <w:rPr>
            <w:rStyle w:val="a8"/>
            <w:lang w:val="en-US"/>
          </w:rPr>
          <w:t>www</w:t>
        </w:r>
        <w:r w:rsidRPr="008A10FA">
          <w:rPr>
            <w:rStyle w:val="a8"/>
          </w:rPr>
          <w:t>.</w:t>
        </w:r>
        <w:proofErr w:type="spellStart"/>
        <w:r w:rsidRPr="001202F6">
          <w:rPr>
            <w:rStyle w:val="a8"/>
            <w:lang w:val="en-US"/>
          </w:rPr>
          <w:t>admzven</w:t>
        </w:r>
        <w:proofErr w:type="spellEnd"/>
        <w:r w:rsidRPr="008A10FA">
          <w:rPr>
            <w:rStyle w:val="a8"/>
          </w:rPr>
          <w:t>.</w:t>
        </w:r>
        <w:proofErr w:type="spellStart"/>
        <w:r w:rsidRPr="001202F6">
          <w:rPr>
            <w:rStyle w:val="a8"/>
            <w:lang w:val="en-US"/>
          </w:rPr>
          <w:t>ru</w:t>
        </w:r>
        <w:proofErr w:type="spellEnd"/>
      </w:hyperlink>
      <w:r w:rsidRPr="001202F6">
        <w:rPr>
          <w:rStyle w:val="1"/>
          <w:color w:val="000000"/>
        </w:rPr>
        <w:t>)</w:t>
      </w:r>
    </w:p>
    <w:p w:rsidR="008A10FA" w:rsidRDefault="008A10FA" w:rsidP="008A10FA">
      <w:pPr>
        <w:pStyle w:val="a9"/>
        <w:numPr>
          <w:ilvl w:val="0"/>
          <w:numId w:val="8"/>
        </w:numPr>
        <w:shd w:val="clear" w:color="auto" w:fill="auto"/>
        <w:spacing w:after="0" w:line="387" w:lineRule="exact"/>
        <w:ind w:left="20"/>
        <w:jc w:val="both"/>
      </w:pPr>
      <w:r>
        <w:rPr>
          <w:rStyle w:val="1"/>
          <w:color w:val="000000"/>
        </w:rPr>
        <w:t xml:space="preserve"> Генеральный план Городского поселения Красногорский</w:t>
      </w:r>
    </w:p>
    <w:p w:rsidR="008A10FA" w:rsidRDefault="008A10FA" w:rsidP="008A10FA">
      <w:pPr>
        <w:pStyle w:val="a9"/>
        <w:numPr>
          <w:ilvl w:val="0"/>
          <w:numId w:val="8"/>
        </w:numPr>
        <w:shd w:val="clear" w:color="auto" w:fill="auto"/>
        <w:spacing w:after="0" w:line="257" w:lineRule="exact"/>
        <w:ind w:left="20" w:right="220"/>
        <w:jc w:val="both"/>
      </w:pPr>
      <w:r>
        <w:rPr>
          <w:rStyle w:val="1"/>
          <w:color w:val="000000"/>
        </w:rPr>
        <w:t xml:space="preserve"> Сведения государственного кадастра недвижимости (ГКН) о земельных участках, гра</w:t>
      </w:r>
      <w:r>
        <w:rPr>
          <w:rStyle w:val="1"/>
          <w:color w:val="000000"/>
        </w:rPr>
        <w:softHyphen/>
        <w:t>ницы которых установлены в соответствии с требованиями земельного законодательства.</w:t>
      </w:r>
    </w:p>
    <w:p w:rsidR="008A10FA" w:rsidRPr="00464A15" w:rsidRDefault="008A10FA" w:rsidP="008A10FA">
      <w:pPr>
        <w:pStyle w:val="120"/>
        <w:shd w:val="clear" w:color="auto" w:fill="auto"/>
        <w:spacing w:after="0" w:line="387" w:lineRule="exact"/>
        <w:ind w:left="20"/>
        <w:jc w:val="center"/>
      </w:pPr>
      <w:r w:rsidRPr="00464A15">
        <w:rPr>
          <w:rStyle w:val="12"/>
          <w:color w:val="000000"/>
        </w:rPr>
        <w:t>Опорно-межевая сеть на территории проектирования</w:t>
      </w:r>
    </w:p>
    <w:p w:rsidR="008A10FA" w:rsidRDefault="008A10FA" w:rsidP="008A10FA">
      <w:pPr>
        <w:pStyle w:val="a9"/>
        <w:shd w:val="clear" w:color="auto" w:fill="auto"/>
        <w:spacing w:after="0" w:line="387" w:lineRule="exact"/>
        <w:ind w:left="20" w:right="20" w:firstLine="520"/>
        <w:jc w:val="both"/>
      </w:pPr>
      <w:r>
        <w:rPr>
          <w:rStyle w:val="1"/>
          <w:color w:val="000000"/>
        </w:rPr>
        <w:t>На территории проектирования существует установленная система геодезической сети для определения координат точек земной поверхности с использованием спутнико</w:t>
      </w:r>
      <w:r>
        <w:rPr>
          <w:rStyle w:val="1"/>
          <w:color w:val="000000"/>
        </w:rPr>
        <w:softHyphen/>
        <w:t>вых систем. Система координат: МСК-12. Проект межевания выполнен в системе коорди</w:t>
      </w:r>
      <w:r>
        <w:rPr>
          <w:rStyle w:val="1"/>
          <w:color w:val="000000"/>
        </w:rPr>
        <w:softHyphen/>
        <w:t>нат установленной на территории проектирования.</w:t>
      </w:r>
    </w:p>
    <w:p w:rsidR="008A10FA" w:rsidRDefault="008A10FA" w:rsidP="008A10FA">
      <w:pPr>
        <w:pStyle w:val="a9"/>
        <w:shd w:val="clear" w:color="auto" w:fill="auto"/>
        <w:spacing w:after="0" w:line="387" w:lineRule="exact"/>
        <w:ind w:left="20" w:right="20"/>
        <w:jc w:val="both"/>
      </w:pPr>
      <w:r>
        <w:rPr>
          <w:rStyle w:val="1"/>
          <w:color w:val="000000"/>
        </w:rPr>
        <w:t>Действующая система геодезической сети удовлетворяет требованиям Приложение к при</w:t>
      </w:r>
      <w:r>
        <w:rPr>
          <w:rStyle w:val="1"/>
          <w:color w:val="000000"/>
        </w:rPr>
        <w:softHyphen/>
        <w:t>казу Минэкономразвития РФ № 518 от 17 августа 2012 г. «О требованиях к точности и ме</w:t>
      </w:r>
      <w:r>
        <w:rPr>
          <w:rStyle w:val="1"/>
          <w:color w:val="000000"/>
        </w:rPr>
        <w:softHyphen/>
        <w:t>тодам определения координат характерных точек границ земельного участка, а также кон</w:t>
      </w:r>
      <w:r>
        <w:rPr>
          <w:rStyle w:val="1"/>
          <w:color w:val="000000"/>
        </w:rPr>
        <w:softHyphen/>
        <w:t>тура здания, сооружения или объекта незавершенного строительства на земельном участ</w:t>
      </w:r>
      <w:r>
        <w:rPr>
          <w:rStyle w:val="1"/>
          <w:color w:val="000000"/>
        </w:rPr>
        <w:softHyphen/>
        <w:t>ке».</w:t>
      </w:r>
    </w:p>
    <w:p w:rsidR="008A10FA" w:rsidRPr="00464A15" w:rsidRDefault="008A10FA" w:rsidP="008A10FA">
      <w:pPr>
        <w:pStyle w:val="120"/>
        <w:shd w:val="clear" w:color="auto" w:fill="auto"/>
        <w:spacing w:after="0" w:line="387" w:lineRule="exact"/>
        <w:ind w:left="20"/>
        <w:jc w:val="center"/>
      </w:pPr>
      <w:r w:rsidRPr="00464A15">
        <w:rPr>
          <w:rStyle w:val="12"/>
          <w:color w:val="000000"/>
        </w:rPr>
        <w:t>Рекомендации по порядку установления границ на местности</w:t>
      </w:r>
    </w:p>
    <w:p w:rsidR="008A10FA" w:rsidRDefault="008A10FA" w:rsidP="008A10FA">
      <w:pPr>
        <w:pStyle w:val="a9"/>
        <w:shd w:val="clear" w:color="auto" w:fill="auto"/>
        <w:spacing w:after="0" w:line="387" w:lineRule="exact"/>
        <w:ind w:left="20" w:right="20" w:firstLine="520"/>
        <w:jc w:val="both"/>
      </w:pPr>
      <w:r>
        <w:rPr>
          <w:rStyle w:val="1"/>
          <w:color w:val="000000"/>
        </w:rPr>
        <w:t>Установление границ земельных участков на местности следует выполнять в соот</w:t>
      </w:r>
      <w:r>
        <w:rPr>
          <w:rStyle w:val="1"/>
          <w:color w:val="000000"/>
        </w:rPr>
        <w:softHyphen/>
        <w:t>ветствии с требованиями федерального законодательства, а также инструкции по прове</w:t>
      </w:r>
      <w:r>
        <w:rPr>
          <w:rStyle w:val="1"/>
          <w:color w:val="000000"/>
        </w:rPr>
        <w:softHyphen/>
        <w:t>дению межевания.</w:t>
      </w:r>
    </w:p>
    <w:p w:rsidR="008A10FA" w:rsidRDefault="008A10FA" w:rsidP="008A10FA">
      <w:pPr>
        <w:pStyle w:val="a9"/>
        <w:shd w:val="clear" w:color="auto" w:fill="auto"/>
        <w:spacing w:after="360" w:line="387" w:lineRule="exact"/>
        <w:ind w:left="20" w:right="20" w:firstLine="520"/>
        <w:jc w:val="both"/>
      </w:pPr>
      <w:r>
        <w:rPr>
          <w:rStyle w:val="1"/>
          <w:color w:val="000000"/>
        </w:rPr>
        <w:t>Вынос межевых знаков на местность необходимо выполнять в комплексе землеуст</w:t>
      </w:r>
      <w:r>
        <w:rPr>
          <w:rStyle w:val="1"/>
          <w:color w:val="000000"/>
        </w:rPr>
        <w:softHyphen/>
        <w:t>роительных работ с обеспечением мер по уведомлению заинтересованных лиц и согласо</w:t>
      </w:r>
      <w:r>
        <w:rPr>
          <w:rStyle w:val="1"/>
          <w:color w:val="000000"/>
        </w:rPr>
        <w:softHyphen/>
        <w:t>ванию с ними границ.</w:t>
      </w:r>
    </w:p>
    <w:p w:rsidR="008A10FA" w:rsidRPr="00464A15" w:rsidRDefault="00464A15" w:rsidP="00464A15">
      <w:pPr>
        <w:pStyle w:val="120"/>
        <w:shd w:val="clear" w:color="auto" w:fill="auto"/>
        <w:tabs>
          <w:tab w:val="left" w:pos="1013"/>
        </w:tabs>
        <w:spacing w:after="0" w:line="387" w:lineRule="exact"/>
        <w:jc w:val="center"/>
      </w:pPr>
      <w:r w:rsidRPr="00464A15">
        <w:rPr>
          <w:rStyle w:val="12"/>
          <w:color w:val="000000"/>
        </w:rPr>
        <w:t xml:space="preserve">2. </w:t>
      </w:r>
      <w:r w:rsidR="008A10FA" w:rsidRPr="00464A15">
        <w:rPr>
          <w:rStyle w:val="12"/>
          <w:color w:val="000000"/>
        </w:rPr>
        <w:t>Формирование земельного участка по</w:t>
      </w:r>
      <w:r w:rsidR="00EE5E17">
        <w:rPr>
          <w:rStyle w:val="12"/>
          <w:color w:val="000000"/>
        </w:rPr>
        <w:t>д магазины</w:t>
      </w:r>
    </w:p>
    <w:p w:rsidR="008A10FA" w:rsidRDefault="008A10FA" w:rsidP="008A10FA">
      <w:pPr>
        <w:pStyle w:val="a9"/>
        <w:shd w:val="clear" w:color="auto" w:fill="auto"/>
        <w:spacing w:after="0" w:line="387" w:lineRule="exact"/>
        <w:ind w:left="20" w:right="20" w:firstLine="520"/>
        <w:jc w:val="both"/>
      </w:pPr>
      <w:r>
        <w:rPr>
          <w:rStyle w:val="1"/>
          <w:color w:val="000000"/>
        </w:rPr>
        <w:t xml:space="preserve">Проектом предусматривается формирование земельного участка, занятого </w:t>
      </w:r>
      <w:r w:rsidR="00EE5E17">
        <w:rPr>
          <w:rStyle w:val="1"/>
          <w:color w:val="000000"/>
        </w:rPr>
        <w:t>магазины</w:t>
      </w:r>
      <w:r>
        <w:rPr>
          <w:rStyle w:val="1"/>
          <w:color w:val="000000"/>
        </w:rPr>
        <w:t>.</w:t>
      </w:r>
    </w:p>
    <w:p w:rsidR="008A10FA" w:rsidRDefault="008A10FA" w:rsidP="008A10FA">
      <w:pPr>
        <w:pStyle w:val="a9"/>
        <w:shd w:val="clear" w:color="auto" w:fill="auto"/>
        <w:spacing w:after="0" w:line="387" w:lineRule="exact"/>
        <w:ind w:left="20" w:right="20" w:firstLine="520"/>
        <w:jc w:val="both"/>
      </w:pPr>
      <w:r>
        <w:rPr>
          <w:rStyle w:val="1"/>
          <w:color w:val="000000"/>
        </w:rPr>
        <w:t>При формировании границ земельного участков был проведен анализ сведений, по</w:t>
      </w:r>
      <w:r>
        <w:rPr>
          <w:rStyle w:val="1"/>
          <w:color w:val="000000"/>
        </w:rPr>
        <w:softHyphen/>
        <w:t>лученных из Управления Федеральной службы государственной регистрации, кадастра и картографии по Республике Марий Эл, о границах смежных земельных участков.</w:t>
      </w:r>
    </w:p>
    <w:p w:rsidR="008A10FA" w:rsidRDefault="008A10FA" w:rsidP="008A10FA">
      <w:pPr>
        <w:pStyle w:val="a9"/>
        <w:shd w:val="clear" w:color="auto" w:fill="auto"/>
        <w:spacing w:after="0" w:line="387" w:lineRule="exact"/>
        <w:ind w:left="20" w:right="20" w:firstLine="520"/>
        <w:jc w:val="both"/>
      </w:pPr>
      <w:r>
        <w:rPr>
          <w:rStyle w:val="1"/>
          <w:color w:val="000000"/>
        </w:rPr>
        <w:t>Проектируемый объект расположен на территори</w:t>
      </w:r>
      <w:r w:rsidR="001202F6">
        <w:rPr>
          <w:rStyle w:val="1"/>
          <w:color w:val="000000"/>
        </w:rPr>
        <w:t>и пгт. Красногорский, Звенигов</w:t>
      </w:r>
      <w:r>
        <w:rPr>
          <w:rStyle w:val="1"/>
          <w:color w:val="000000"/>
        </w:rPr>
        <w:t>ского района, Республики Марий Эл в границах када</w:t>
      </w:r>
      <w:r w:rsidR="00FD5C0B">
        <w:rPr>
          <w:rStyle w:val="1"/>
          <w:color w:val="000000"/>
        </w:rPr>
        <w:t>стрового квартала, 12:14:37010</w:t>
      </w:r>
      <w:r w:rsidR="008B3396">
        <w:rPr>
          <w:rStyle w:val="1"/>
          <w:color w:val="000000"/>
        </w:rPr>
        <w:t>0</w:t>
      </w:r>
      <w:r w:rsidR="00FD5C0B">
        <w:rPr>
          <w:rStyle w:val="1"/>
          <w:color w:val="000000"/>
        </w:rPr>
        <w:t>1</w:t>
      </w:r>
      <w:r>
        <w:rPr>
          <w:rStyle w:val="1"/>
          <w:color w:val="000000"/>
        </w:rPr>
        <w:t xml:space="preserve"> на землях населенных пунктов в территориальной зоне «Ж-</w:t>
      </w:r>
      <w:r w:rsidR="008B3396">
        <w:rPr>
          <w:rStyle w:val="1"/>
          <w:color w:val="000000"/>
        </w:rPr>
        <w:t>2</w:t>
      </w:r>
      <w:r>
        <w:rPr>
          <w:rStyle w:val="1"/>
          <w:color w:val="000000"/>
        </w:rPr>
        <w:t xml:space="preserve">» - </w:t>
      </w:r>
      <w:r w:rsidR="008B3396" w:rsidRPr="008B3396">
        <w:rPr>
          <w:rFonts w:eastAsia="Calibri"/>
        </w:rPr>
        <w:t>Зона застройки среднеэт</w:t>
      </w:r>
      <w:r w:rsidR="008B3396">
        <w:t>ажными жилыми домами блокирован</w:t>
      </w:r>
      <w:r w:rsidR="008B3396" w:rsidRPr="008B3396">
        <w:rPr>
          <w:rFonts w:eastAsia="Calibri"/>
        </w:rPr>
        <w:t>ной застройки и многоквартирными домами</w:t>
      </w:r>
      <w:r w:rsidR="001202F6">
        <w:rPr>
          <w:rStyle w:val="1"/>
          <w:color w:val="000000"/>
        </w:rPr>
        <w:t xml:space="preserve">. </w:t>
      </w:r>
    </w:p>
    <w:p w:rsidR="008A10FA" w:rsidRDefault="008A10FA" w:rsidP="008A10FA">
      <w:pPr>
        <w:pStyle w:val="a9"/>
        <w:shd w:val="clear" w:color="auto" w:fill="auto"/>
        <w:tabs>
          <w:tab w:val="left" w:pos="6347"/>
          <w:tab w:val="right" w:pos="7328"/>
          <w:tab w:val="left" w:pos="7715"/>
        </w:tabs>
        <w:spacing w:after="173" w:line="387" w:lineRule="exact"/>
        <w:ind w:left="20" w:right="20"/>
        <w:jc w:val="both"/>
      </w:pPr>
      <w:proofErr w:type="gramStart"/>
      <w:r>
        <w:rPr>
          <w:rStyle w:val="1"/>
          <w:color w:val="000000"/>
        </w:rPr>
        <w:t>Согласно Правил</w:t>
      </w:r>
      <w:proofErr w:type="gramEnd"/>
      <w:r>
        <w:rPr>
          <w:rStyle w:val="1"/>
          <w:color w:val="000000"/>
        </w:rPr>
        <w:t xml:space="preserve"> содержания общего имущества в многоквартирном доме, утвержденного постановлением Правительства РФ от 13.08.06г.</w:t>
      </w:r>
      <w:r>
        <w:rPr>
          <w:rStyle w:val="1"/>
          <w:color w:val="000000"/>
        </w:rPr>
        <w:tab/>
        <w:t>№</w:t>
      </w:r>
      <w:r>
        <w:rPr>
          <w:rStyle w:val="1"/>
          <w:color w:val="000000"/>
        </w:rPr>
        <w:tab/>
        <w:t>491,</w:t>
      </w:r>
      <w:r>
        <w:rPr>
          <w:rStyle w:val="1"/>
          <w:color w:val="000000"/>
        </w:rPr>
        <w:tab/>
        <w:t>в состав общего имущества включаются:</w:t>
      </w:r>
    </w:p>
    <w:p w:rsidR="008A10FA" w:rsidRDefault="00A50016" w:rsidP="008A10FA">
      <w:pPr>
        <w:pStyle w:val="a9"/>
        <w:numPr>
          <w:ilvl w:val="0"/>
          <w:numId w:val="11"/>
        </w:numPr>
        <w:shd w:val="clear" w:color="auto" w:fill="auto"/>
        <w:tabs>
          <w:tab w:val="center" w:pos="8604"/>
        </w:tabs>
        <w:spacing w:after="0" w:line="396" w:lineRule="exact"/>
        <w:ind w:left="40" w:right="260"/>
        <w:jc w:val="both"/>
      </w:pPr>
      <w:r w:rsidRPr="00A50016">
        <w:rPr>
          <w:noProof/>
          <w:sz w:val="20"/>
        </w:rPr>
        <w:pict>
          <v:group id="_x0000_s1236" style="position:absolute;left:0;text-align:left;margin-left:56.7pt;margin-top:19.85pt;width:518.8pt;height:802.3pt;z-index:251676672;mso-position-horizontal-relative:page;mso-position-vertical-relative:page" coordsize="20000,20000" o:allowincell="f">
            <v:rect id="_x0000_s1237" style="position:absolute;width:20000;height:20000" filled="f" strokeweight="2pt"/>
            <v:line id="_x0000_s1238" style="position:absolute" from="1093,18949" to="1095,19989" strokeweight="2pt"/>
            <v:line id="_x0000_s1239" style="position:absolute" from="10,18941" to="19977,18942" strokeweight="2pt"/>
            <v:line id="_x0000_s1240" style="position:absolute" from="2186,18949" to="2188,19989" strokeweight="2pt"/>
            <v:line id="_x0000_s1241" style="position:absolute" from="4919,18949" to="4921,19989" strokeweight="2pt"/>
            <v:line id="_x0000_s1242" style="position:absolute" from="6557,18959" to="6559,19989" strokeweight="2pt"/>
            <v:line id="_x0000_s1243" style="position:absolute" from="7650,18949" to="7652,19979" strokeweight="2pt"/>
            <v:line id="_x0000_s1244" style="position:absolute" from="18905,18949" to="18909,19989" strokeweight="2pt"/>
            <v:line id="_x0000_s1245" style="position:absolute" from="10,19293" to="7631,19295" strokeweight="1pt"/>
            <v:line id="_x0000_s1246" style="position:absolute" from="10,19646" to="7631,19647" strokeweight="2pt"/>
            <v:line id="_x0000_s1247" style="position:absolute" from="18919,19296" to="19990,19297" strokeweight="1pt"/>
            <v:rect id="_x0000_s1248" style="position:absolute;left:54;top:19660;width:1000;height:309" filled="f" stroked="f" strokeweight=".25pt">
              <v:textbox inset="1pt,1pt,1pt,1pt">
                <w:txbxContent>
                  <w:p w:rsidR="008A10FA" w:rsidRDefault="008A10FA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249" style="position:absolute;left:1139;top:19660;width:1001;height:309" filled="f" stroked="f" strokeweight=".25pt">
              <v:textbox inset="1pt,1pt,1pt,1pt">
                <w:txbxContent>
                  <w:p w:rsidR="008A10FA" w:rsidRDefault="008A10F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50" style="position:absolute;left:2267;top:19660;width:2573;height:309" filled="f" stroked="f" strokeweight=".25pt">
              <v:textbox inset="1pt,1pt,1pt,1pt">
                <w:txbxContent>
                  <w:p w:rsidR="008A10FA" w:rsidRDefault="008A10F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251" style="position:absolute;left:4983;top:19660;width:1534;height:309" filled="f" stroked="f" strokeweight=".25pt">
              <v:textbox inset="1pt,1pt,1pt,1pt">
                <w:txbxContent>
                  <w:p w:rsidR="008A10FA" w:rsidRDefault="008A10F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252" style="position:absolute;left:6604;top:19660;width:1000;height:309" filled="f" stroked="f" strokeweight=".25pt">
              <v:textbox inset="1pt,1pt,1pt,1pt">
                <w:txbxContent>
                  <w:p w:rsidR="008A10FA" w:rsidRDefault="008A10F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53" style="position:absolute;left:18949;top:18977;width:1001;height:309" filled="f" stroked="f" strokeweight=".25pt">
              <v:textbox inset="1pt,1pt,1pt,1pt">
                <w:txbxContent>
                  <w:p w:rsidR="008A10FA" w:rsidRDefault="008A10F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54" style="position:absolute;left:18949;top:19435;width:1001;height:423" filled="f" stroked="f" strokeweight=".25pt">
              <v:textbox inset="1pt,1pt,1pt,1pt">
                <w:txbxContent>
                  <w:p w:rsidR="008A10FA" w:rsidRPr="009F2ECF" w:rsidRDefault="009F2ECF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8</w:t>
                    </w:r>
                  </w:p>
                </w:txbxContent>
              </v:textbox>
            </v:rect>
            <v:rect id="_x0000_s1255" style="position:absolute;left:7745;top:19221;width:11075;height:477" filled="f" stroked="f" strokeweight=".25pt">
              <v:textbox inset="1pt,1pt,1pt,1pt">
                <w:txbxContent>
                  <w:p w:rsidR="00092838" w:rsidRPr="00092838" w:rsidRDefault="00092838" w:rsidP="00092838">
                    <w:pPr>
                      <w:pStyle w:val="a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ПТМ. 202</w:t>
                    </w:r>
                    <w:r w:rsidR="00586094">
                      <w:rPr>
                        <w:lang w:val="ru-RU"/>
                      </w:rPr>
                      <w:t>1</w:t>
                    </w:r>
                  </w:p>
                  <w:p w:rsidR="008A10FA" w:rsidRPr="00092838" w:rsidRDefault="008A10FA" w:rsidP="00092838"/>
                </w:txbxContent>
              </v:textbox>
            </v:rect>
            <w10:wrap anchorx="page" anchory="page"/>
            <w10:anchorlock/>
          </v:group>
        </w:pict>
      </w:r>
      <w:r w:rsidR="008A10FA">
        <w:rPr>
          <w:rStyle w:val="1"/>
          <w:color w:val="000000"/>
        </w:rPr>
        <w:t xml:space="preserve"> земельный участок, на котором расположен</w:t>
      </w:r>
      <w:r w:rsidR="001202F6">
        <w:rPr>
          <w:rStyle w:val="1"/>
          <w:color w:val="000000"/>
        </w:rPr>
        <w:t xml:space="preserve"> многоквартирный дом и границы</w:t>
      </w:r>
      <w:r w:rsidR="001202F6">
        <w:rPr>
          <w:rStyle w:val="1"/>
          <w:color w:val="000000"/>
        </w:rPr>
        <w:tab/>
      </w:r>
      <w:r w:rsidR="008A10FA">
        <w:rPr>
          <w:rStyle w:val="1"/>
          <w:color w:val="000000"/>
        </w:rPr>
        <w:t xml:space="preserve"> определены на </w:t>
      </w:r>
      <w:r w:rsidR="008A10FA">
        <w:rPr>
          <w:rStyle w:val="1"/>
          <w:color w:val="000000"/>
        </w:rPr>
        <w:lastRenderedPageBreak/>
        <w:t>основании данных государственного кадастрового учета, с элемента озеленения и благоустройства;</w:t>
      </w:r>
    </w:p>
    <w:p w:rsidR="008A10FA" w:rsidRDefault="008A10FA" w:rsidP="008A10FA">
      <w:pPr>
        <w:pStyle w:val="a9"/>
        <w:numPr>
          <w:ilvl w:val="0"/>
          <w:numId w:val="11"/>
        </w:numPr>
        <w:shd w:val="clear" w:color="auto" w:fill="auto"/>
        <w:spacing w:after="293" w:line="387" w:lineRule="exact"/>
        <w:ind w:left="40" w:right="40"/>
        <w:jc w:val="both"/>
      </w:pPr>
      <w:r>
        <w:rPr>
          <w:rStyle w:val="1"/>
          <w:color w:val="000000"/>
        </w:rPr>
        <w:t xml:space="preserve"> иные объекты, предназначенные для обслуживания, эксплуатации и благоустройства многоквартирного дома, включая трансформаторные подстанции, тепловые пункты, пред</w:t>
      </w:r>
      <w:r>
        <w:rPr>
          <w:rStyle w:val="1"/>
          <w:color w:val="000000"/>
        </w:rPr>
        <w:softHyphen/>
        <w:t>назначенные для обслуживания одного многоквартирного дома, коллективные автостоян</w:t>
      </w:r>
      <w:r>
        <w:rPr>
          <w:rStyle w:val="1"/>
          <w:color w:val="000000"/>
        </w:rPr>
        <w:softHyphen/>
        <w:t>ки, гаражи, детские и спортивные площадки, расположенные в границах земельного уча</w:t>
      </w:r>
      <w:r>
        <w:rPr>
          <w:rStyle w:val="1"/>
          <w:color w:val="000000"/>
        </w:rPr>
        <w:softHyphen/>
        <w:t>стка, на котором расположен многоквартирный дом.</w:t>
      </w:r>
    </w:p>
    <w:p w:rsidR="008A10FA" w:rsidRDefault="008A10FA" w:rsidP="008A10FA">
      <w:pPr>
        <w:pStyle w:val="a9"/>
        <w:shd w:val="clear" w:color="auto" w:fill="auto"/>
        <w:spacing w:after="0" w:line="396" w:lineRule="exact"/>
        <w:ind w:left="40" w:right="40" w:firstLine="540"/>
        <w:jc w:val="both"/>
      </w:pPr>
      <w:r>
        <w:rPr>
          <w:rStyle w:val="1"/>
          <w:color w:val="000000"/>
        </w:rPr>
        <w:t>Принцип расчета площадей земельных участков объектов проектирования, и форми</w:t>
      </w:r>
      <w:r>
        <w:rPr>
          <w:rStyle w:val="1"/>
          <w:color w:val="000000"/>
        </w:rPr>
        <w:softHyphen/>
        <w:t>рования границ, основан на необходимости создания благоприятной среды проживания, обеспечения гражданских прав, условий доступа к объектам, их содержания и обслужива</w:t>
      </w:r>
      <w:r>
        <w:rPr>
          <w:rStyle w:val="1"/>
          <w:color w:val="000000"/>
        </w:rPr>
        <w:softHyphen/>
        <w:t>ния.</w:t>
      </w:r>
    </w:p>
    <w:p w:rsidR="008A10FA" w:rsidRDefault="008A10FA" w:rsidP="008A10FA">
      <w:pPr>
        <w:pStyle w:val="a9"/>
        <w:shd w:val="clear" w:color="auto" w:fill="auto"/>
        <w:spacing w:after="0" w:line="387" w:lineRule="exact"/>
        <w:ind w:left="40" w:right="40" w:firstLine="540"/>
        <w:jc w:val="both"/>
      </w:pPr>
      <w:r>
        <w:rPr>
          <w:rStyle w:val="1"/>
          <w:color w:val="000000"/>
        </w:rPr>
        <w:t>В соответствии со сведениями государственного кадастра недвижимости в пределах границ проектируемого объекта публичные сервитуты не установлены. Границы зон дей</w:t>
      </w:r>
      <w:r>
        <w:rPr>
          <w:rStyle w:val="1"/>
          <w:color w:val="000000"/>
        </w:rPr>
        <w:softHyphen/>
        <w:t>ствия публичных сервитутов проектом не предусмотрены.</w:t>
      </w:r>
    </w:p>
    <w:p w:rsidR="008A10FA" w:rsidRDefault="008A10FA" w:rsidP="008A10FA">
      <w:pPr>
        <w:pStyle w:val="a9"/>
        <w:shd w:val="clear" w:color="auto" w:fill="auto"/>
        <w:spacing w:after="0" w:line="387" w:lineRule="exact"/>
        <w:ind w:left="40" w:right="40" w:firstLine="540"/>
        <w:jc w:val="both"/>
      </w:pPr>
      <w:r>
        <w:rPr>
          <w:rStyle w:val="1"/>
          <w:color w:val="000000"/>
        </w:rPr>
        <w:t>Обременения в границах проектирования (охранные зоны линейных объектов инже</w:t>
      </w:r>
      <w:r>
        <w:rPr>
          <w:rStyle w:val="1"/>
          <w:color w:val="000000"/>
        </w:rPr>
        <w:softHyphen/>
        <w:t>нерной инфраструктуры) отсутствуют.</w:t>
      </w:r>
    </w:p>
    <w:p w:rsidR="008A10FA" w:rsidRDefault="00464A15" w:rsidP="008A10FA">
      <w:pPr>
        <w:pStyle w:val="a9"/>
        <w:shd w:val="clear" w:color="auto" w:fill="auto"/>
        <w:spacing w:after="0" w:line="387" w:lineRule="exact"/>
        <w:ind w:left="40" w:right="40" w:firstLine="540"/>
        <w:jc w:val="both"/>
      </w:pPr>
      <w:r>
        <w:rPr>
          <w:rStyle w:val="1"/>
          <w:color w:val="000000"/>
        </w:rPr>
        <w:t>В преде</w:t>
      </w:r>
      <w:r w:rsidR="008A10FA">
        <w:rPr>
          <w:rStyle w:val="1"/>
          <w:color w:val="000000"/>
        </w:rPr>
        <w:t xml:space="preserve">лах границ проектируемого земельного участка под </w:t>
      </w:r>
      <w:r w:rsidR="00862B56">
        <w:rPr>
          <w:rStyle w:val="1"/>
          <w:color w:val="000000"/>
        </w:rPr>
        <w:t>магазины</w:t>
      </w:r>
      <w:r w:rsidR="008A10FA">
        <w:rPr>
          <w:rStyle w:val="1"/>
          <w:color w:val="000000"/>
        </w:rPr>
        <w:t xml:space="preserve"> объекты культурного наследия, включенные в единый государственный реестр, либо выявленные объекты культурного наследия отсутствуют. В соответствии с этим границы территорий объектов культурного наследия на чертеже межевания территории не отобра</w:t>
      </w:r>
      <w:r w:rsidR="008A10FA">
        <w:rPr>
          <w:rStyle w:val="1"/>
          <w:color w:val="000000"/>
        </w:rPr>
        <w:softHyphen/>
        <w:t>жены. Границы территорий объектов культурного наследия в проекте не разрабатывают</w:t>
      </w:r>
      <w:r w:rsidR="008A10FA">
        <w:rPr>
          <w:rStyle w:val="1"/>
          <w:color w:val="000000"/>
        </w:rPr>
        <w:softHyphen/>
        <w:t>ся.</w:t>
      </w:r>
    </w:p>
    <w:p w:rsidR="008A10FA" w:rsidRDefault="008A10FA" w:rsidP="008A10FA">
      <w:pPr>
        <w:pStyle w:val="a9"/>
        <w:shd w:val="clear" w:color="auto" w:fill="auto"/>
        <w:spacing w:after="0" w:line="387" w:lineRule="exact"/>
        <w:ind w:left="40" w:right="40"/>
        <w:jc w:val="both"/>
      </w:pPr>
      <w:r>
        <w:rPr>
          <w:rStyle w:val="1"/>
          <w:color w:val="000000"/>
        </w:rPr>
        <w:t>Красные линии градостроительным регламентом в пгт. Красногорский, Звениговского район, Республики Марий Эл не установлены.</w:t>
      </w:r>
    </w:p>
    <w:p w:rsidR="008A10FA" w:rsidRDefault="008A10FA" w:rsidP="008A10FA">
      <w:pPr>
        <w:pStyle w:val="a9"/>
        <w:shd w:val="clear" w:color="auto" w:fill="auto"/>
        <w:spacing w:after="0" w:line="387" w:lineRule="exact"/>
        <w:ind w:left="40" w:right="40" w:firstLine="540"/>
        <w:jc w:val="both"/>
      </w:pPr>
      <w:r>
        <w:rPr>
          <w:rStyle w:val="1"/>
          <w:color w:val="000000"/>
        </w:rPr>
        <w:t xml:space="preserve">Сведения о формировании границ </w:t>
      </w:r>
      <w:proofErr w:type="gramStart"/>
      <w:r>
        <w:rPr>
          <w:rStyle w:val="1"/>
          <w:color w:val="000000"/>
        </w:rPr>
        <w:t>земельного участка, выполненного в рамках на</w:t>
      </w:r>
      <w:r>
        <w:rPr>
          <w:rStyle w:val="1"/>
          <w:color w:val="000000"/>
        </w:rPr>
        <w:softHyphen/>
        <w:t>стоящего проекта межевания территории приведены</w:t>
      </w:r>
      <w:proofErr w:type="gramEnd"/>
      <w:r>
        <w:rPr>
          <w:rStyle w:val="1"/>
          <w:color w:val="000000"/>
        </w:rPr>
        <w:t xml:space="preserve"> в таблице 1.</w:t>
      </w:r>
      <w:r w:rsidR="0088200D">
        <w:rPr>
          <w:rStyle w:val="1"/>
          <w:color w:val="000000"/>
        </w:rPr>
        <w:t xml:space="preserve">                                                                Таблица 1</w:t>
      </w:r>
    </w:p>
    <w:tbl>
      <w:tblPr>
        <w:tblStyle w:val="ab"/>
        <w:tblW w:w="9571" w:type="dxa"/>
        <w:tblLook w:val="04A0"/>
      </w:tblPr>
      <w:tblGrid>
        <w:gridCol w:w="3190"/>
        <w:gridCol w:w="3190"/>
        <w:gridCol w:w="3191"/>
      </w:tblGrid>
      <w:tr w:rsidR="00464A15" w:rsidTr="00464A15">
        <w:trPr>
          <w:trHeight w:val="524"/>
        </w:trPr>
        <w:tc>
          <w:tcPr>
            <w:tcW w:w="3190" w:type="dxa"/>
            <w:vMerge w:val="restart"/>
            <w:vAlign w:val="center"/>
          </w:tcPr>
          <w:p w:rsidR="00464A15" w:rsidRDefault="00464A15" w:rsidP="0088200D">
            <w:pPr>
              <w:pStyle w:val="a9"/>
              <w:shd w:val="clear" w:color="auto" w:fill="auto"/>
              <w:spacing w:after="0" w:line="210" w:lineRule="exact"/>
            </w:pPr>
            <w:r>
              <w:t>Номер характерной точки</w:t>
            </w:r>
          </w:p>
        </w:tc>
        <w:tc>
          <w:tcPr>
            <w:tcW w:w="6381" w:type="dxa"/>
            <w:gridSpan w:val="2"/>
            <w:vAlign w:val="center"/>
          </w:tcPr>
          <w:p w:rsidR="00464A15" w:rsidRDefault="00464A15" w:rsidP="00464A15">
            <w:pPr>
              <w:pStyle w:val="a9"/>
              <w:shd w:val="clear" w:color="auto" w:fill="auto"/>
              <w:spacing w:after="360" w:line="387" w:lineRule="exact"/>
              <w:ind w:right="20"/>
            </w:pPr>
            <w:r>
              <w:t>Координаты образуемого земельного участка</w:t>
            </w:r>
          </w:p>
        </w:tc>
      </w:tr>
      <w:tr w:rsidR="00464A15" w:rsidTr="00464A15">
        <w:tc>
          <w:tcPr>
            <w:tcW w:w="3190" w:type="dxa"/>
            <w:vMerge/>
            <w:vAlign w:val="center"/>
          </w:tcPr>
          <w:p w:rsidR="00464A15" w:rsidRDefault="00464A15" w:rsidP="00464A15">
            <w:pPr>
              <w:pStyle w:val="a9"/>
              <w:shd w:val="clear" w:color="auto" w:fill="auto"/>
              <w:spacing w:after="0" w:line="210" w:lineRule="exact"/>
            </w:pPr>
          </w:p>
        </w:tc>
        <w:tc>
          <w:tcPr>
            <w:tcW w:w="3190" w:type="dxa"/>
            <w:vAlign w:val="center"/>
          </w:tcPr>
          <w:p w:rsidR="00464A15" w:rsidRDefault="00464A15" w:rsidP="00464A15">
            <w:pPr>
              <w:pStyle w:val="a9"/>
              <w:shd w:val="clear" w:color="auto" w:fill="auto"/>
              <w:spacing w:after="360" w:line="387" w:lineRule="exact"/>
              <w:ind w:right="20"/>
            </w:pPr>
            <w:r>
              <w:t>Х</w:t>
            </w:r>
          </w:p>
        </w:tc>
        <w:tc>
          <w:tcPr>
            <w:tcW w:w="3191" w:type="dxa"/>
            <w:vAlign w:val="center"/>
          </w:tcPr>
          <w:p w:rsidR="00464A15" w:rsidRPr="00464A15" w:rsidRDefault="00464A15" w:rsidP="00464A15">
            <w:pPr>
              <w:pStyle w:val="a9"/>
              <w:shd w:val="clear" w:color="auto" w:fill="auto"/>
              <w:spacing w:after="360" w:line="387" w:lineRule="exact"/>
              <w:ind w:right="20"/>
            </w:pPr>
            <w:r>
              <w:rPr>
                <w:lang w:val="en-US"/>
              </w:rPr>
              <w:t>Y</w:t>
            </w:r>
          </w:p>
        </w:tc>
      </w:tr>
      <w:tr w:rsidR="00586094" w:rsidTr="00953071">
        <w:tc>
          <w:tcPr>
            <w:tcW w:w="3190" w:type="dxa"/>
            <w:vAlign w:val="center"/>
          </w:tcPr>
          <w:p w:rsidR="00586094" w:rsidRDefault="00586094" w:rsidP="00464A15">
            <w:pPr>
              <w:pStyle w:val="a9"/>
              <w:shd w:val="clear" w:color="auto" w:fill="auto"/>
              <w:spacing w:after="360" w:line="387" w:lineRule="exact"/>
              <w:ind w:right="20"/>
            </w:pPr>
            <w:r>
              <w:t>1</w:t>
            </w:r>
          </w:p>
        </w:tc>
        <w:tc>
          <w:tcPr>
            <w:tcW w:w="3190" w:type="dxa"/>
            <w:vAlign w:val="bottom"/>
          </w:tcPr>
          <w:p w:rsidR="00586094" w:rsidRDefault="00862B56" w:rsidP="00586094">
            <w:pPr>
              <w:jc w:val="center"/>
              <w:rPr>
                <w:rFonts w:ascii="Calibri" w:hAnsi="Calibri" w:cs="Calibri"/>
                <w:color w:val="000000"/>
              </w:rPr>
            </w:pPr>
            <w:r w:rsidRPr="00862B56">
              <w:rPr>
                <w:rFonts w:ascii="Calibri" w:hAnsi="Calibri" w:cs="Calibri"/>
                <w:color w:val="000000"/>
              </w:rPr>
              <w:t>312543.16</w:t>
            </w:r>
          </w:p>
        </w:tc>
        <w:tc>
          <w:tcPr>
            <w:tcW w:w="3191" w:type="dxa"/>
            <w:vAlign w:val="bottom"/>
          </w:tcPr>
          <w:p w:rsidR="00586094" w:rsidRDefault="00862B56" w:rsidP="00586094">
            <w:pPr>
              <w:jc w:val="center"/>
              <w:rPr>
                <w:rFonts w:ascii="Calibri" w:hAnsi="Calibri" w:cs="Calibri"/>
                <w:color w:val="000000"/>
              </w:rPr>
            </w:pPr>
            <w:r w:rsidRPr="00862B56">
              <w:rPr>
                <w:rFonts w:ascii="Calibri" w:hAnsi="Calibri" w:cs="Calibri"/>
                <w:color w:val="000000"/>
              </w:rPr>
              <w:t>1296900.0</w:t>
            </w:r>
            <w:r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586094" w:rsidTr="00953071">
        <w:tc>
          <w:tcPr>
            <w:tcW w:w="3190" w:type="dxa"/>
            <w:vAlign w:val="center"/>
          </w:tcPr>
          <w:p w:rsidR="00586094" w:rsidRDefault="00586094" w:rsidP="00464A15">
            <w:pPr>
              <w:pStyle w:val="a9"/>
              <w:shd w:val="clear" w:color="auto" w:fill="auto"/>
              <w:spacing w:after="360" w:line="387" w:lineRule="exact"/>
              <w:ind w:right="20"/>
            </w:pPr>
            <w:r>
              <w:t>2</w:t>
            </w:r>
          </w:p>
        </w:tc>
        <w:tc>
          <w:tcPr>
            <w:tcW w:w="3190" w:type="dxa"/>
            <w:vAlign w:val="bottom"/>
          </w:tcPr>
          <w:p w:rsidR="00586094" w:rsidRDefault="00862B56" w:rsidP="00586094">
            <w:pPr>
              <w:jc w:val="center"/>
              <w:rPr>
                <w:rFonts w:ascii="Calibri" w:hAnsi="Calibri" w:cs="Calibri"/>
                <w:color w:val="000000"/>
              </w:rPr>
            </w:pPr>
            <w:r w:rsidRPr="00862B56">
              <w:rPr>
                <w:rFonts w:ascii="Calibri" w:hAnsi="Calibri" w:cs="Calibri"/>
                <w:color w:val="000000"/>
              </w:rPr>
              <w:t>312541.8</w:t>
            </w: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191" w:type="dxa"/>
            <w:vAlign w:val="bottom"/>
          </w:tcPr>
          <w:p w:rsidR="00586094" w:rsidRDefault="00862B56" w:rsidP="00586094">
            <w:pPr>
              <w:jc w:val="center"/>
              <w:rPr>
                <w:rFonts w:ascii="Calibri" w:hAnsi="Calibri" w:cs="Calibri"/>
                <w:color w:val="000000"/>
              </w:rPr>
            </w:pPr>
            <w:r w:rsidRPr="00862B56">
              <w:rPr>
                <w:rFonts w:ascii="Calibri" w:hAnsi="Calibri" w:cs="Calibri"/>
                <w:color w:val="000000"/>
              </w:rPr>
              <w:t>1296912.2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586094" w:rsidTr="00953071">
        <w:tc>
          <w:tcPr>
            <w:tcW w:w="3190" w:type="dxa"/>
            <w:vAlign w:val="center"/>
          </w:tcPr>
          <w:p w:rsidR="00586094" w:rsidRDefault="00586094" w:rsidP="00464A15">
            <w:pPr>
              <w:pStyle w:val="a9"/>
              <w:shd w:val="clear" w:color="auto" w:fill="auto"/>
              <w:spacing w:after="360" w:line="387" w:lineRule="exact"/>
              <w:ind w:right="20"/>
            </w:pPr>
            <w:r>
              <w:t>3</w:t>
            </w:r>
          </w:p>
        </w:tc>
        <w:tc>
          <w:tcPr>
            <w:tcW w:w="3190" w:type="dxa"/>
            <w:vAlign w:val="bottom"/>
          </w:tcPr>
          <w:p w:rsidR="00586094" w:rsidRDefault="00862B56" w:rsidP="00586094">
            <w:pPr>
              <w:jc w:val="center"/>
              <w:rPr>
                <w:rFonts w:ascii="Calibri" w:hAnsi="Calibri" w:cs="Calibri"/>
                <w:color w:val="000000"/>
              </w:rPr>
            </w:pPr>
            <w:r w:rsidRPr="00862B56">
              <w:rPr>
                <w:rFonts w:ascii="Calibri" w:hAnsi="Calibri" w:cs="Calibri"/>
                <w:color w:val="000000"/>
              </w:rPr>
              <w:t>312524.30</w:t>
            </w:r>
          </w:p>
        </w:tc>
        <w:tc>
          <w:tcPr>
            <w:tcW w:w="3191" w:type="dxa"/>
            <w:vAlign w:val="bottom"/>
          </w:tcPr>
          <w:p w:rsidR="00586094" w:rsidRDefault="00862B56" w:rsidP="00586094">
            <w:pPr>
              <w:jc w:val="center"/>
              <w:rPr>
                <w:rFonts w:ascii="Calibri" w:hAnsi="Calibri" w:cs="Calibri"/>
                <w:color w:val="000000"/>
              </w:rPr>
            </w:pPr>
            <w:r w:rsidRPr="00862B56">
              <w:rPr>
                <w:rFonts w:ascii="Calibri" w:hAnsi="Calibri" w:cs="Calibri"/>
                <w:color w:val="000000"/>
              </w:rPr>
              <w:t>1296910.2</w:t>
            </w: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586094" w:rsidTr="00953071">
        <w:tc>
          <w:tcPr>
            <w:tcW w:w="3190" w:type="dxa"/>
            <w:vAlign w:val="center"/>
          </w:tcPr>
          <w:p w:rsidR="00586094" w:rsidRDefault="00586094" w:rsidP="00464A15">
            <w:pPr>
              <w:pStyle w:val="a9"/>
              <w:shd w:val="clear" w:color="auto" w:fill="auto"/>
              <w:spacing w:after="360" w:line="387" w:lineRule="exact"/>
              <w:ind w:right="20"/>
            </w:pPr>
            <w:r>
              <w:t>4</w:t>
            </w:r>
            <w:r w:rsidR="00A50016" w:rsidRPr="00A50016">
              <w:rPr>
                <w:noProof/>
                <w:sz w:val="20"/>
              </w:rPr>
              <w:pict>
                <v:group id="_x0000_s1479" style="position:absolute;left:0;text-align:left;margin-left:56.7pt;margin-top:19.85pt;width:518.8pt;height:802.3pt;z-index:251699200;mso-position-horizontal-relative:page;mso-position-vertical-relative:page" coordsize="20000,20000" o:allowincell="f">
                  <v:rect id="_x0000_s1480" style="position:absolute;width:20000;height:20000" filled="f" strokeweight="2pt"/>
                  <v:line id="_x0000_s1481" style="position:absolute" from="1093,18949" to="1095,19989" strokeweight="2pt"/>
                  <v:line id="_x0000_s1482" style="position:absolute" from="10,18941" to="19977,18942" strokeweight="2pt"/>
                  <v:line id="_x0000_s1483" style="position:absolute" from="2186,18949" to="2188,19989" strokeweight="2pt"/>
                  <v:line id="_x0000_s1484" style="position:absolute" from="4919,18949" to="4921,19989" strokeweight="2pt"/>
                  <v:line id="_x0000_s1485" style="position:absolute" from="6557,18959" to="6559,19989" strokeweight="2pt"/>
                  <v:line id="_x0000_s1486" style="position:absolute" from="7650,18949" to="7652,19979" strokeweight="2pt"/>
                  <v:line id="_x0000_s1487" style="position:absolute" from="18905,18949" to="18909,19989" strokeweight="2pt"/>
                  <v:line id="_x0000_s1488" style="position:absolute" from="10,19293" to="7631,19295" strokeweight="1pt"/>
                  <v:line id="_x0000_s1489" style="position:absolute" from="10,19646" to="7631,19647" strokeweight="2pt"/>
                  <v:line id="_x0000_s1490" style="position:absolute" from="18919,19296" to="19990,19297" strokeweight="1pt"/>
                  <v:rect id="_x0000_s1491" style="position:absolute;left:54;top:19660;width:1000;height:309" filled="f" stroked="f" strokeweight=".25pt">
                    <v:textbox inset="1pt,1pt,1pt,1pt">
                      <w:txbxContent>
                        <w:p w:rsidR="00586094" w:rsidRDefault="00586094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</w:rPr>
                            <w:t>Изм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_x0000_s1492" style="position:absolute;left:1139;top:19660;width:1001;height:309" filled="f" stroked="f" strokeweight=".25pt">
                    <v:textbox inset="1pt,1pt,1pt,1pt">
                      <w:txbxContent>
                        <w:p w:rsidR="00586094" w:rsidRDefault="00586094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_x0000_s1493" style="position:absolute;left:2267;top:19660;width:2573;height:309" filled="f" stroked="f" strokeweight=".25pt">
                    <v:textbox inset="1pt,1pt,1pt,1pt">
                      <w:txbxContent>
                        <w:p w:rsidR="00586094" w:rsidRDefault="00586094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№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докум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_x0000_s1494" style="position:absolute;left:4983;top:19660;width:1534;height:309" filled="f" stroked="f" strokeweight=".25pt">
                    <v:textbox inset="1pt,1pt,1pt,1pt">
                      <w:txbxContent>
                        <w:p w:rsidR="00586094" w:rsidRDefault="00586094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Подпись</w:t>
                          </w:r>
                        </w:p>
                      </w:txbxContent>
                    </v:textbox>
                  </v:rect>
                  <v:rect id="_x0000_s1495" style="position:absolute;left:6604;top:19660;width:1000;height:309" filled="f" stroked="f" strokeweight=".25pt">
                    <v:textbox inset="1pt,1pt,1pt,1pt">
                      <w:txbxContent>
                        <w:p w:rsidR="00586094" w:rsidRDefault="00586094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Дата</w:t>
                          </w:r>
                        </w:p>
                      </w:txbxContent>
                    </v:textbox>
                  </v:rect>
                  <v:rect id="_x0000_s1496" style="position:absolute;left:18949;top:18977;width:1001;height:309" filled="f" stroked="f" strokeweight=".25pt">
                    <v:textbox inset="1pt,1pt,1pt,1pt">
                      <w:txbxContent>
                        <w:p w:rsidR="00586094" w:rsidRDefault="00586094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_x0000_s1497" style="position:absolute;left:18949;top:19435;width:1001;height:423" filled="f" stroked="f" strokeweight=".25pt">
                    <v:textbox inset="1pt,1pt,1pt,1pt">
                      <w:txbxContent>
                        <w:p w:rsidR="00586094" w:rsidRPr="00586094" w:rsidRDefault="00586094">
                          <w:pPr>
                            <w:pStyle w:val="a3"/>
                            <w:jc w:val="center"/>
                            <w:rPr>
                              <w:sz w:val="24"/>
                              <w:lang w:val="ru-RU"/>
                            </w:rPr>
                          </w:pPr>
                          <w:r>
                            <w:rPr>
                              <w:sz w:val="24"/>
                              <w:lang w:val="ru-RU"/>
                            </w:rPr>
                            <w:t>9</w:t>
                          </w:r>
                        </w:p>
                      </w:txbxContent>
                    </v:textbox>
                  </v:rect>
                  <v:rect id="_x0000_s1498" style="position:absolute;left:7745;top:19221;width:11075;height:477" filled="f" stroked="f" strokeweight=".25pt">
                    <v:textbox inset="1pt,1pt,1pt,1pt">
                      <w:txbxContent>
                        <w:p w:rsidR="00586094" w:rsidRPr="00092838" w:rsidRDefault="00586094" w:rsidP="00586094">
                          <w:pPr>
                            <w:pStyle w:val="a3"/>
                            <w:jc w:val="center"/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ПТМ. 2021</w:t>
                          </w:r>
                        </w:p>
                        <w:p w:rsidR="00586094" w:rsidRPr="00586094" w:rsidRDefault="00586094" w:rsidP="00586094"/>
                      </w:txbxContent>
                    </v:textbox>
                  </v:rect>
                  <w10:wrap anchorx="page" anchory="page"/>
                  <w10:anchorlock/>
                </v:group>
              </w:pict>
            </w:r>
          </w:p>
        </w:tc>
        <w:tc>
          <w:tcPr>
            <w:tcW w:w="3190" w:type="dxa"/>
            <w:vAlign w:val="bottom"/>
          </w:tcPr>
          <w:p w:rsidR="00586094" w:rsidRDefault="00862B56" w:rsidP="00586094">
            <w:pPr>
              <w:jc w:val="center"/>
              <w:rPr>
                <w:rFonts w:ascii="Calibri" w:hAnsi="Calibri" w:cs="Calibri"/>
                <w:color w:val="000000"/>
              </w:rPr>
            </w:pPr>
            <w:r w:rsidRPr="00862B56">
              <w:rPr>
                <w:rFonts w:ascii="Calibri" w:hAnsi="Calibri" w:cs="Calibri"/>
                <w:color w:val="000000"/>
              </w:rPr>
              <w:t>312525.66</w:t>
            </w:r>
          </w:p>
        </w:tc>
        <w:tc>
          <w:tcPr>
            <w:tcW w:w="3191" w:type="dxa"/>
            <w:vAlign w:val="bottom"/>
          </w:tcPr>
          <w:p w:rsidR="00586094" w:rsidRDefault="00862B56" w:rsidP="00586094">
            <w:pPr>
              <w:jc w:val="center"/>
              <w:rPr>
                <w:rFonts w:ascii="Calibri" w:hAnsi="Calibri" w:cs="Calibri"/>
                <w:color w:val="000000"/>
              </w:rPr>
            </w:pPr>
            <w:r w:rsidRPr="00862B56">
              <w:rPr>
                <w:rFonts w:ascii="Calibri" w:hAnsi="Calibri" w:cs="Calibri"/>
                <w:color w:val="000000"/>
              </w:rPr>
              <w:t>1296898.1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862B56" w:rsidTr="00953071">
        <w:tc>
          <w:tcPr>
            <w:tcW w:w="3190" w:type="dxa"/>
            <w:vAlign w:val="center"/>
          </w:tcPr>
          <w:p w:rsidR="00862B56" w:rsidRPr="0028614A" w:rsidRDefault="00862B56" w:rsidP="00464A15">
            <w:pPr>
              <w:pStyle w:val="a9"/>
              <w:shd w:val="clear" w:color="auto" w:fill="auto"/>
              <w:spacing w:after="360" w:line="387" w:lineRule="exact"/>
              <w:ind w:right="2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190" w:type="dxa"/>
            <w:vAlign w:val="bottom"/>
          </w:tcPr>
          <w:p w:rsidR="00862B56" w:rsidRDefault="00862B56" w:rsidP="00586094">
            <w:pPr>
              <w:jc w:val="center"/>
              <w:rPr>
                <w:rFonts w:ascii="Calibri" w:hAnsi="Calibri" w:cs="Calibri"/>
                <w:color w:val="000000"/>
              </w:rPr>
            </w:pPr>
            <w:r w:rsidRPr="00862B56">
              <w:rPr>
                <w:rFonts w:ascii="Calibri" w:hAnsi="Calibri" w:cs="Calibri"/>
                <w:color w:val="000000"/>
              </w:rPr>
              <w:t>312543.16</w:t>
            </w:r>
          </w:p>
        </w:tc>
        <w:tc>
          <w:tcPr>
            <w:tcW w:w="3191" w:type="dxa"/>
            <w:vAlign w:val="bottom"/>
          </w:tcPr>
          <w:p w:rsidR="00862B56" w:rsidRDefault="00862B56" w:rsidP="00913FFC">
            <w:pPr>
              <w:jc w:val="center"/>
              <w:rPr>
                <w:rFonts w:ascii="Calibri" w:hAnsi="Calibri" w:cs="Calibri"/>
                <w:color w:val="000000"/>
              </w:rPr>
            </w:pPr>
            <w:r w:rsidRPr="00862B56">
              <w:rPr>
                <w:rFonts w:ascii="Calibri" w:hAnsi="Calibri" w:cs="Calibri"/>
                <w:color w:val="000000"/>
              </w:rPr>
              <w:t>1296900.0</w:t>
            </w:r>
            <w:r>
              <w:rPr>
                <w:rFonts w:ascii="Calibri" w:hAnsi="Calibri" w:cs="Calibri"/>
                <w:color w:val="000000"/>
              </w:rPr>
              <w:t>8</w:t>
            </w:r>
          </w:p>
        </w:tc>
      </w:tr>
    </w:tbl>
    <w:p w:rsidR="008A10FA" w:rsidRDefault="008A10FA" w:rsidP="008A10FA">
      <w:pPr>
        <w:pStyle w:val="a9"/>
        <w:shd w:val="clear" w:color="auto" w:fill="auto"/>
        <w:spacing w:after="360" w:line="387" w:lineRule="exact"/>
        <w:ind w:right="20"/>
        <w:jc w:val="both"/>
      </w:pPr>
    </w:p>
    <w:p w:rsidR="00464A15" w:rsidRDefault="00464A15" w:rsidP="00464A15">
      <w:pPr>
        <w:pStyle w:val="20"/>
        <w:shd w:val="clear" w:color="auto" w:fill="auto"/>
        <w:spacing w:before="588" w:after="258" w:line="240" w:lineRule="exact"/>
        <w:ind w:left="220" w:firstLine="0"/>
      </w:pPr>
      <w:bookmarkStart w:id="1" w:name="bookmark4"/>
      <w:r>
        <w:rPr>
          <w:rStyle w:val="2"/>
          <w:color w:val="000000"/>
        </w:rPr>
        <w:t>Основные показатели по проекту межевания</w:t>
      </w:r>
      <w:bookmarkEnd w:id="1"/>
    </w:p>
    <w:p w:rsidR="00464A15" w:rsidRDefault="00464A15" w:rsidP="00464A15">
      <w:pPr>
        <w:pStyle w:val="a9"/>
        <w:shd w:val="clear" w:color="auto" w:fill="auto"/>
        <w:spacing w:after="307" w:line="266" w:lineRule="exact"/>
        <w:ind w:left="140" w:right="340" w:firstLine="540"/>
        <w:jc w:val="left"/>
        <w:rPr>
          <w:rStyle w:val="1"/>
          <w:color w:val="000000"/>
        </w:rPr>
      </w:pPr>
      <w:r>
        <w:rPr>
          <w:rStyle w:val="1"/>
          <w:color w:val="000000"/>
        </w:rPr>
        <w:t xml:space="preserve">Сведения о формировании границ земельного участка, выполненного в рамках </w:t>
      </w:r>
      <w:r w:rsidRPr="00862B56">
        <w:rPr>
          <w:rStyle w:val="1"/>
          <w:color w:val="000000"/>
        </w:rPr>
        <w:t>на</w:t>
      </w:r>
      <w:r w:rsidRPr="00862B56">
        <w:rPr>
          <w:rStyle w:val="1"/>
          <w:color w:val="000000"/>
        </w:rPr>
        <w:softHyphen/>
      </w:r>
      <w:r w:rsidRPr="00862B56">
        <w:rPr>
          <w:rStyle w:val="ac"/>
          <w:b w:val="0"/>
          <w:color w:val="000000"/>
        </w:rPr>
        <w:t>стоящего</w:t>
      </w:r>
      <w:r>
        <w:rPr>
          <w:rStyle w:val="ac"/>
          <w:color w:val="000000"/>
        </w:rPr>
        <w:t xml:space="preserve"> </w:t>
      </w:r>
      <w:r>
        <w:rPr>
          <w:rStyle w:val="1"/>
          <w:color w:val="000000"/>
        </w:rPr>
        <w:t>проекта межевания территории: сведения об адресе, площади, разрешенном ис</w:t>
      </w:r>
      <w:r>
        <w:rPr>
          <w:rStyle w:val="1"/>
          <w:color w:val="000000"/>
        </w:rPr>
        <w:softHyphen/>
        <w:t>пользовании и категории земель приведены в таблице 2</w:t>
      </w:r>
    </w:p>
    <w:p w:rsidR="00464A15" w:rsidRDefault="00464A15" w:rsidP="00464A15">
      <w:pPr>
        <w:pStyle w:val="a9"/>
        <w:shd w:val="clear" w:color="auto" w:fill="auto"/>
        <w:spacing w:after="307" w:line="266" w:lineRule="exact"/>
        <w:ind w:left="140" w:right="340" w:firstLine="540"/>
        <w:jc w:val="left"/>
        <w:rPr>
          <w:rStyle w:val="1"/>
          <w:color w:val="000000"/>
        </w:rPr>
      </w:pPr>
      <w:r>
        <w:rPr>
          <w:rStyle w:val="1"/>
          <w:color w:val="000000"/>
        </w:rPr>
        <w:t>Таблица 2</w:t>
      </w:r>
    </w:p>
    <w:tbl>
      <w:tblPr>
        <w:tblStyle w:val="ab"/>
        <w:tblW w:w="0" w:type="auto"/>
        <w:tblInd w:w="140" w:type="dxa"/>
        <w:tblLook w:val="04A0"/>
      </w:tblPr>
      <w:tblGrid>
        <w:gridCol w:w="1756"/>
        <w:gridCol w:w="2331"/>
        <w:gridCol w:w="1778"/>
        <w:gridCol w:w="1898"/>
        <w:gridCol w:w="1668"/>
      </w:tblGrid>
      <w:tr w:rsidR="00464A15" w:rsidTr="00464A15">
        <w:tc>
          <w:tcPr>
            <w:tcW w:w="1914" w:type="dxa"/>
            <w:vAlign w:val="center"/>
          </w:tcPr>
          <w:p w:rsidR="00464A15" w:rsidRDefault="00464A15" w:rsidP="00464A15">
            <w:pPr>
              <w:pStyle w:val="a9"/>
              <w:shd w:val="clear" w:color="auto" w:fill="auto"/>
              <w:spacing w:after="307" w:line="266" w:lineRule="exact"/>
              <w:ind w:right="340"/>
              <w:rPr>
                <w:rStyle w:val="1"/>
                <w:color w:val="000000"/>
              </w:rPr>
            </w:pPr>
            <w:proofErr w:type="gramStart"/>
            <w:r>
              <w:rPr>
                <w:rStyle w:val="1"/>
                <w:color w:val="000000"/>
              </w:rPr>
              <w:t>Образуемы</w:t>
            </w:r>
            <w:proofErr w:type="gramEnd"/>
            <w:r>
              <w:rPr>
                <w:rStyle w:val="1"/>
                <w:color w:val="000000"/>
              </w:rPr>
              <w:t xml:space="preserve"> земельный участок</w:t>
            </w:r>
          </w:p>
        </w:tc>
        <w:tc>
          <w:tcPr>
            <w:tcW w:w="1914" w:type="dxa"/>
            <w:vAlign w:val="center"/>
          </w:tcPr>
          <w:p w:rsidR="00464A15" w:rsidRDefault="00464A15" w:rsidP="00464A15">
            <w:pPr>
              <w:pStyle w:val="a9"/>
              <w:shd w:val="clear" w:color="auto" w:fill="auto"/>
              <w:spacing w:after="307" w:line="266" w:lineRule="exact"/>
              <w:ind w:right="340"/>
              <w:rPr>
                <w:rStyle w:val="1"/>
                <w:color w:val="000000"/>
              </w:rPr>
            </w:pPr>
            <w:r>
              <w:rPr>
                <w:rStyle w:val="1"/>
                <w:color w:val="000000"/>
              </w:rPr>
              <w:t>Адрес (</w:t>
            </w:r>
            <w:proofErr w:type="spellStart"/>
            <w:r>
              <w:rPr>
                <w:rStyle w:val="1"/>
                <w:color w:val="000000"/>
              </w:rPr>
              <w:t>мечтоположение</w:t>
            </w:r>
            <w:proofErr w:type="spellEnd"/>
            <w:r>
              <w:rPr>
                <w:rStyle w:val="1"/>
                <w:color w:val="000000"/>
              </w:rPr>
              <w:t>)</w:t>
            </w:r>
          </w:p>
        </w:tc>
        <w:tc>
          <w:tcPr>
            <w:tcW w:w="1914" w:type="dxa"/>
            <w:vAlign w:val="center"/>
          </w:tcPr>
          <w:p w:rsidR="00464A15" w:rsidRDefault="00464A15" w:rsidP="00464A15">
            <w:pPr>
              <w:pStyle w:val="a9"/>
              <w:shd w:val="clear" w:color="auto" w:fill="auto"/>
              <w:spacing w:after="307" w:line="266" w:lineRule="exact"/>
              <w:ind w:right="340"/>
              <w:rPr>
                <w:rStyle w:val="1"/>
                <w:color w:val="000000"/>
              </w:rPr>
            </w:pPr>
            <w:r>
              <w:rPr>
                <w:rStyle w:val="1"/>
                <w:color w:val="000000"/>
              </w:rPr>
              <w:t>Категория земель</w:t>
            </w:r>
          </w:p>
        </w:tc>
        <w:tc>
          <w:tcPr>
            <w:tcW w:w="1914" w:type="dxa"/>
            <w:vAlign w:val="center"/>
          </w:tcPr>
          <w:p w:rsidR="00464A15" w:rsidRDefault="00464A15" w:rsidP="00464A15">
            <w:pPr>
              <w:pStyle w:val="a9"/>
              <w:shd w:val="clear" w:color="auto" w:fill="auto"/>
              <w:spacing w:after="307" w:line="266" w:lineRule="exact"/>
              <w:ind w:right="340"/>
              <w:rPr>
                <w:rStyle w:val="1"/>
                <w:color w:val="000000"/>
              </w:rPr>
            </w:pPr>
            <w:r>
              <w:rPr>
                <w:rStyle w:val="1"/>
                <w:color w:val="000000"/>
              </w:rPr>
              <w:t>Разрешенное использование</w:t>
            </w:r>
          </w:p>
        </w:tc>
        <w:tc>
          <w:tcPr>
            <w:tcW w:w="1915" w:type="dxa"/>
            <w:vAlign w:val="center"/>
          </w:tcPr>
          <w:p w:rsidR="00464A15" w:rsidRDefault="00464A15" w:rsidP="00464A15">
            <w:pPr>
              <w:pStyle w:val="a9"/>
              <w:shd w:val="clear" w:color="auto" w:fill="auto"/>
              <w:spacing w:after="307" w:line="266" w:lineRule="exact"/>
              <w:ind w:right="340"/>
              <w:rPr>
                <w:rStyle w:val="1"/>
                <w:color w:val="000000"/>
              </w:rPr>
            </w:pPr>
            <w:r>
              <w:rPr>
                <w:rStyle w:val="1"/>
                <w:color w:val="000000"/>
              </w:rPr>
              <w:t>Площадь кв.м.</w:t>
            </w:r>
          </w:p>
        </w:tc>
      </w:tr>
      <w:tr w:rsidR="00464A15" w:rsidTr="00464A15">
        <w:tc>
          <w:tcPr>
            <w:tcW w:w="1914" w:type="dxa"/>
            <w:vAlign w:val="center"/>
          </w:tcPr>
          <w:p w:rsidR="00464A15" w:rsidRDefault="00464A15" w:rsidP="00464A15">
            <w:pPr>
              <w:pStyle w:val="a9"/>
              <w:shd w:val="clear" w:color="auto" w:fill="auto"/>
              <w:spacing w:after="307" w:line="266" w:lineRule="exact"/>
              <w:ind w:right="340"/>
              <w:rPr>
                <w:rStyle w:val="1"/>
                <w:color w:val="000000"/>
              </w:rPr>
            </w:pPr>
            <w:r>
              <w:rPr>
                <w:rStyle w:val="1"/>
                <w:color w:val="000000"/>
              </w:rPr>
              <w:t>ЗУ</w:t>
            </w:r>
            <w:proofErr w:type="gramStart"/>
            <w:r>
              <w:rPr>
                <w:rStyle w:val="1"/>
                <w:color w:val="000000"/>
              </w:rPr>
              <w:t>1</w:t>
            </w:r>
            <w:proofErr w:type="gramEnd"/>
          </w:p>
        </w:tc>
        <w:tc>
          <w:tcPr>
            <w:tcW w:w="1914" w:type="dxa"/>
            <w:vAlign w:val="center"/>
          </w:tcPr>
          <w:p w:rsidR="00464A15" w:rsidRDefault="00464A15" w:rsidP="00862B56">
            <w:pPr>
              <w:pStyle w:val="a9"/>
              <w:shd w:val="clear" w:color="auto" w:fill="auto"/>
              <w:spacing w:after="307" w:line="266" w:lineRule="exact"/>
              <w:ind w:right="340"/>
              <w:rPr>
                <w:rStyle w:val="1"/>
                <w:color w:val="000000"/>
              </w:rPr>
            </w:pPr>
            <w:r>
              <w:rPr>
                <w:rStyle w:val="1"/>
                <w:color w:val="000000"/>
              </w:rPr>
              <w:t xml:space="preserve">РФ, Республика Марий Эл, Звениговский район, пгт. Красногорский, ул. </w:t>
            </w:r>
            <w:r w:rsidR="00862B56">
              <w:rPr>
                <w:rStyle w:val="1"/>
                <w:color w:val="000000"/>
              </w:rPr>
              <w:t>Машиностроителей</w:t>
            </w:r>
          </w:p>
        </w:tc>
        <w:tc>
          <w:tcPr>
            <w:tcW w:w="1914" w:type="dxa"/>
            <w:vAlign w:val="center"/>
          </w:tcPr>
          <w:p w:rsidR="00464A15" w:rsidRDefault="00464A15" w:rsidP="00464A15">
            <w:pPr>
              <w:pStyle w:val="a9"/>
              <w:shd w:val="clear" w:color="auto" w:fill="auto"/>
              <w:spacing w:after="307" w:line="266" w:lineRule="exact"/>
              <w:ind w:right="340"/>
              <w:rPr>
                <w:rStyle w:val="1"/>
                <w:color w:val="000000"/>
              </w:rPr>
            </w:pPr>
            <w:r>
              <w:rPr>
                <w:rStyle w:val="1"/>
                <w:color w:val="000000"/>
              </w:rPr>
              <w:t>Земли населенных пунктов</w:t>
            </w:r>
          </w:p>
        </w:tc>
        <w:tc>
          <w:tcPr>
            <w:tcW w:w="1914" w:type="dxa"/>
            <w:vAlign w:val="center"/>
          </w:tcPr>
          <w:p w:rsidR="00464A15" w:rsidRDefault="00862B56" w:rsidP="00464A15">
            <w:pPr>
              <w:pStyle w:val="a9"/>
              <w:shd w:val="clear" w:color="auto" w:fill="auto"/>
              <w:spacing w:after="307" w:line="266" w:lineRule="exact"/>
              <w:ind w:right="340"/>
              <w:rPr>
                <w:rStyle w:val="1"/>
                <w:color w:val="000000"/>
              </w:rPr>
            </w:pPr>
            <w:r>
              <w:rPr>
                <w:rStyle w:val="1"/>
                <w:color w:val="000000"/>
              </w:rPr>
              <w:t>Магазины</w:t>
            </w:r>
          </w:p>
        </w:tc>
        <w:tc>
          <w:tcPr>
            <w:tcW w:w="1915" w:type="dxa"/>
            <w:vAlign w:val="center"/>
          </w:tcPr>
          <w:p w:rsidR="00464A15" w:rsidRDefault="00862B56" w:rsidP="00464A15">
            <w:pPr>
              <w:pStyle w:val="a9"/>
              <w:shd w:val="clear" w:color="auto" w:fill="auto"/>
              <w:spacing w:after="307" w:line="266" w:lineRule="exact"/>
              <w:ind w:right="340"/>
              <w:rPr>
                <w:rStyle w:val="1"/>
                <w:color w:val="000000"/>
              </w:rPr>
            </w:pPr>
            <w:r>
              <w:rPr>
                <w:rStyle w:val="1"/>
                <w:color w:val="000000"/>
              </w:rPr>
              <w:t>215</w:t>
            </w:r>
          </w:p>
        </w:tc>
      </w:tr>
    </w:tbl>
    <w:p w:rsidR="00464A15" w:rsidRDefault="00464A15" w:rsidP="00464A15">
      <w:pPr>
        <w:rPr>
          <w:color w:val="000000"/>
        </w:rPr>
      </w:pPr>
    </w:p>
    <w:p w:rsidR="00464A15" w:rsidRDefault="00A50016" w:rsidP="00464A15">
      <w:r w:rsidRPr="00A50016">
        <w:rPr>
          <w:noProof/>
          <w:sz w:val="20"/>
        </w:rPr>
        <w:pict>
          <v:group id="_x0000_s1296" style="position:absolute;margin-left:56.7pt;margin-top:19.85pt;width:518.8pt;height:802.3pt;z-index:251682816;mso-position-horizontal-relative:page;mso-position-vertical-relative:page" coordsize="20000,20000" o:allowincell="f">
            <v:rect id="_x0000_s1297" style="position:absolute;width:20000;height:20000" filled="f" strokeweight="2pt"/>
            <v:line id="_x0000_s1298" style="position:absolute" from="1093,18949" to="1095,19989" strokeweight="2pt"/>
            <v:line id="_x0000_s1299" style="position:absolute" from="10,18941" to="19977,18942" strokeweight="2pt"/>
            <v:line id="_x0000_s1300" style="position:absolute" from="2186,18949" to="2188,19989" strokeweight="2pt"/>
            <v:line id="_x0000_s1301" style="position:absolute" from="4919,18949" to="4921,19989" strokeweight="2pt"/>
            <v:line id="_x0000_s1302" style="position:absolute" from="6557,18959" to="6559,19989" strokeweight="2pt"/>
            <v:line id="_x0000_s1303" style="position:absolute" from="7650,18949" to="7652,19979" strokeweight="2pt"/>
            <v:line id="_x0000_s1304" style="position:absolute" from="18905,18949" to="18909,19989" strokeweight="2pt"/>
            <v:line id="_x0000_s1305" style="position:absolute" from="10,19293" to="7631,19295" strokeweight="1pt"/>
            <v:line id="_x0000_s1306" style="position:absolute" from="10,19646" to="7631,19647" strokeweight="2pt"/>
            <v:line id="_x0000_s1307" style="position:absolute" from="18919,19296" to="19990,19297" strokeweight="1pt"/>
            <v:rect id="_x0000_s1308" style="position:absolute;left:54;top:19660;width:1000;height:309" filled="f" stroked="f" strokeweight=".25pt">
              <v:textbox inset="1pt,1pt,1pt,1pt">
                <w:txbxContent>
                  <w:p w:rsidR="00464A15" w:rsidRDefault="00464A15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309" style="position:absolute;left:1139;top:19660;width:1001;height:309" filled="f" stroked="f" strokeweight=".25pt">
              <v:textbox inset="1pt,1pt,1pt,1pt">
                <w:txbxContent>
                  <w:p w:rsidR="00464A15" w:rsidRDefault="00464A1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10" style="position:absolute;left:2267;top:19660;width:2573;height:309" filled="f" stroked="f" strokeweight=".25pt">
              <v:textbox inset="1pt,1pt,1pt,1pt">
                <w:txbxContent>
                  <w:p w:rsidR="00464A15" w:rsidRDefault="00464A1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311" style="position:absolute;left:4983;top:19660;width:1534;height:309" filled="f" stroked="f" strokeweight=".25pt">
              <v:textbox inset="1pt,1pt,1pt,1pt">
                <w:txbxContent>
                  <w:p w:rsidR="00464A15" w:rsidRDefault="00464A1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312" style="position:absolute;left:6604;top:19660;width:1000;height:309" filled="f" stroked="f" strokeweight=".25pt">
              <v:textbox inset="1pt,1pt,1pt,1pt">
                <w:txbxContent>
                  <w:p w:rsidR="00464A15" w:rsidRDefault="00464A1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313" style="position:absolute;left:18949;top:18977;width:1001;height:309" filled="f" stroked="f" strokeweight=".25pt">
              <v:textbox inset="1pt,1pt,1pt,1pt">
                <w:txbxContent>
                  <w:p w:rsidR="00464A15" w:rsidRDefault="00464A1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14" style="position:absolute;left:18949;top:19435;width:1001;height:423" filled="f" stroked="f" strokeweight=".25pt">
              <v:textbox inset="1pt,1pt,1pt,1pt">
                <w:txbxContent>
                  <w:p w:rsidR="00464A15" w:rsidRPr="00586094" w:rsidRDefault="00586094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10</w:t>
                    </w:r>
                  </w:p>
                </w:txbxContent>
              </v:textbox>
            </v:rect>
            <v:rect id="_x0000_s1315" style="position:absolute;left:7745;top:19221;width:11075;height:477" filled="f" stroked="f" strokeweight=".25pt">
              <v:textbox inset="1pt,1pt,1pt,1pt">
                <w:txbxContent>
                  <w:p w:rsidR="00586094" w:rsidRPr="00092838" w:rsidRDefault="00586094" w:rsidP="00586094">
                    <w:pPr>
                      <w:pStyle w:val="a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ПТМ. 2021</w:t>
                    </w:r>
                  </w:p>
                  <w:p w:rsidR="00464A15" w:rsidRPr="00586094" w:rsidRDefault="00464A15" w:rsidP="00586094"/>
                </w:txbxContent>
              </v:textbox>
            </v:rect>
            <w10:wrap anchorx="page" anchory="page"/>
            <w10:anchorlock/>
          </v:group>
        </w:pict>
      </w:r>
      <w:r w:rsidR="00464A15" w:rsidRPr="00464A15">
        <w:rPr>
          <w:color w:val="000000"/>
        </w:rPr>
        <w:t xml:space="preserve"> </w:t>
      </w:r>
      <w:r w:rsidR="00464A15">
        <w:rPr>
          <w:rStyle w:val="1"/>
          <w:color w:val="000000"/>
        </w:rPr>
        <w:t>Сформированные границы земельных участков позволяют обеспечить необходимые требования по содержанию и обслуживанию объектов жилой застройки.</w:t>
      </w:r>
    </w:p>
    <w:p w:rsidR="00464A15" w:rsidRDefault="00464A15" w:rsidP="00464A15">
      <w:pPr>
        <w:pStyle w:val="a9"/>
        <w:shd w:val="clear" w:color="auto" w:fill="auto"/>
        <w:spacing w:after="0" w:line="257" w:lineRule="exact"/>
        <w:ind w:left="140" w:right="340" w:firstLine="540"/>
        <w:jc w:val="left"/>
        <w:rPr>
          <w:rStyle w:val="1"/>
          <w:color w:val="000000"/>
        </w:rPr>
      </w:pPr>
      <w:proofErr w:type="gramStart"/>
      <w:r>
        <w:rPr>
          <w:rStyle w:val="1"/>
          <w:color w:val="000000"/>
        </w:rPr>
        <w:t>Земельный участок, сформированный настоящим проектом определен</w:t>
      </w:r>
      <w:proofErr w:type="gramEnd"/>
      <w:r>
        <w:rPr>
          <w:rStyle w:val="1"/>
          <w:color w:val="000000"/>
        </w:rPr>
        <w:t xml:space="preserve"> для его оформления и признания его объектом недвижимости в установленном законом порядке</w:t>
      </w:r>
    </w:p>
    <w:p w:rsidR="00464A15" w:rsidRDefault="00464A15" w:rsidP="00464A15">
      <w:pPr>
        <w:rPr>
          <w:rFonts w:ascii="Times New Roman" w:hAnsi="Times New Roman" w:cs="Times New Roman"/>
          <w:b/>
          <w:sz w:val="24"/>
        </w:rPr>
      </w:pPr>
      <w:r>
        <w:rPr>
          <w:rStyle w:val="1"/>
          <w:color w:val="000000"/>
        </w:rPr>
        <w:br w:type="page"/>
      </w:r>
    </w:p>
    <w:p w:rsidR="00464A15" w:rsidRPr="00464A15" w:rsidRDefault="00A50016" w:rsidP="00464A15">
      <w:pPr>
        <w:rPr>
          <w:rFonts w:ascii="Times New Roman" w:hAnsi="Times New Roman" w:cs="Times New Roman"/>
          <w:sz w:val="24"/>
        </w:rPr>
      </w:pPr>
      <w:r w:rsidRPr="00A50016">
        <w:rPr>
          <w:rFonts w:ascii="Times New Roman" w:hAnsi="Times New Roman" w:cs="Times New Roman"/>
          <w:noProof/>
          <w:sz w:val="20"/>
        </w:rPr>
        <w:lastRenderedPageBreak/>
        <w:pict>
          <v:group id="_x0000_s1356" style="position:absolute;margin-left:56.7pt;margin-top:19.85pt;width:518.8pt;height:802.3pt;z-index:251688960;mso-position-horizontal-relative:page;mso-position-vertical-relative:page" coordsize="20000,20000" o:allowincell="f">
            <v:rect id="_x0000_s1357" style="position:absolute;width:20000;height:20000" filled="f" strokeweight="2pt"/>
            <v:line id="_x0000_s1358" style="position:absolute" from="1093,18949" to="1095,19989" strokeweight="2pt"/>
            <v:line id="_x0000_s1359" style="position:absolute" from="10,18941" to="19977,18942" strokeweight="2pt"/>
            <v:line id="_x0000_s1360" style="position:absolute" from="2186,18949" to="2188,19989" strokeweight="2pt"/>
            <v:line id="_x0000_s1361" style="position:absolute" from="4919,18949" to="4921,19989" strokeweight="2pt"/>
            <v:line id="_x0000_s1362" style="position:absolute" from="6557,18959" to="6559,19989" strokeweight="2pt"/>
            <v:line id="_x0000_s1363" style="position:absolute" from="7650,18949" to="7652,19979" strokeweight="2pt"/>
            <v:line id="_x0000_s1364" style="position:absolute" from="18905,18949" to="18909,19989" strokeweight="2pt"/>
            <v:line id="_x0000_s1365" style="position:absolute" from="10,19293" to="7631,19295" strokeweight="1pt"/>
            <v:line id="_x0000_s1366" style="position:absolute" from="10,19646" to="7631,19647" strokeweight="2pt"/>
            <v:line id="_x0000_s1367" style="position:absolute" from="18919,19296" to="19990,19297" strokeweight="1pt"/>
            <v:rect id="_x0000_s1368" style="position:absolute;left:54;top:19660;width:1000;height:309" filled="f" stroked="f" strokeweight=".25pt">
              <v:textbox inset="1pt,1pt,1pt,1pt">
                <w:txbxContent>
                  <w:p w:rsidR="00B2743D" w:rsidRDefault="00B2743D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369" style="position:absolute;left:1139;top:19660;width:1001;height:309" filled="f" stroked="f" strokeweight=".25pt">
              <v:textbox inset="1pt,1pt,1pt,1pt">
                <w:txbxContent>
                  <w:p w:rsidR="00B2743D" w:rsidRDefault="00B2743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70" style="position:absolute;left:2267;top:19660;width:2573;height:309" filled="f" stroked="f" strokeweight=".25pt">
              <v:textbox inset="1pt,1pt,1pt,1pt">
                <w:txbxContent>
                  <w:p w:rsidR="00B2743D" w:rsidRDefault="00B2743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371" style="position:absolute;left:4983;top:19660;width:1534;height:309" filled="f" stroked="f" strokeweight=".25pt">
              <v:textbox inset="1pt,1pt,1pt,1pt">
                <w:txbxContent>
                  <w:p w:rsidR="00B2743D" w:rsidRDefault="00B2743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372" style="position:absolute;left:6604;top:19660;width:1000;height:309" filled="f" stroked="f" strokeweight=".25pt">
              <v:textbox inset="1pt,1pt,1pt,1pt">
                <w:txbxContent>
                  <w:p w:rsidR="00B2743D" w:rsidRDefault="00B2743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373" style="position:absolute;left:18949;top:18977;width:1001;height:309" filled="f" stroked="f" strokeweight=".25pt">
              <v:textbox inset="1pt,1pt,1pt,1pt">
                <w:txbxContent>
                  <w:p w:rsidR="00B2743D" w:rsidRDefault="00B2743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74" style="position:absolute;left:18949;top:19435;width:1001;height:423" filled="f" stroked="f" strokeweight=".25pt">
              <v:textbox inset="1pt,1pt,1pt,1pt">
                <w:txbxContent>
                  <w:p w:rsidR="00B2743D" w:rsidRPr="00586094" w:rsidRDefault="00586094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1</w:t>
                    </w:r>
                    <w:r w:rsidR="0088200D">
                      <w:rPr>
                        <w:sz w:val="24"/>
                        <w:lang w:val="ru-RU"/>
                      </w:rPr>
                      <w:t>1</w:t>
                    </w:r>
                  </w:p>
                </w:txbxContent>
              </v:textbox>
            </v:rect>
            <v:rect id="_x0000_s1375" style="position:absolute;left:7745;top:19221;width:11075;height:477" filled="f" stroked="f" strokeweight=".25pt">
              <v:textbox inset="1pt,1pt,1pt,1pt">
                <w:txbxContent>
                  <w:p w:rsidR="00586094" w:rsidRPr="00092838" w:rsidRDefault="00586094" w:rsidP="00586094">
                    <w:pPr>
                      <w:pStyle w:val="a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ПТМ. 2021</w:t>
                    </w:r>
                  </w:p>
                  <w:p w:rsidR="00B2743D" w:rsidRPr="00092838" w:rsidRDefault="00B2743D" w:rsidP="00092838"/>
                </w:txbxContent>
              </v:textbox>
            </v:rect>
            <w10:wrap anchorx="page" anchory="page"/>
            <w10:anchorlock/>
          </v:group>
        </w:pict>
      </w:r>
    </w:p>
    <w:p w:rsidR="00464A15" w:rsidRPr="00464A15" w:rsidRDefault="00464A15" w:rsidP="00464A15">
      <w:pPr>
        <w:rPr>
          <w:rFonts w:ascii="Times New Roman" w:hAnsi="Times New Roman" w:cs="Times New Roman"/>
          <w:sz w:val="24"/>
        </w:rPr>
      </w:pPr>
    </w:p>
    <w:p w:rsidR="00464A15" w:rsidRPr="00464A15" w:rsidRDefault="00464A15" w:rsidP="00464A15">
      <w:pPr>
        <w:rPr>
          <w:rFonts w:ascii="Times New Roman" w:hAnsi="Times New Roman" w:cs="Times New Roman"/>
          <w:sz w:val="24"/>
        </w:rPr>
      </w:pPr>
    </w:p>
    <w:p w:rsidR="00464A15" w:rsidRPr="00464A15" w:rsidRDefault="00464A15" w:rsidP="00464A15">
      <w:pPr>
        <w:rPr>
          <w:rFonts w:ascii="Times New Roman" w:hAnsi="Times New Roman" w:cs="Times New Roman"/>
          <w:sz w:val="24"/>
        </w:rPr>
      </w:pPr>
    </w:p>
    <w:p w:rsidR="00464A15" w:rsidRPr="00464A15" w:rsidRDefault="00464A15" w:rsidP="00464A15">
      <w:pPr>
        <w:rPr>
          <w:rFonts w:ascii="Times New Roman" w:hAnsi="Times New Roman" w:cs="Times New Roman"/>
          <w:sz w:val="24"/>
        </w:rPr>
      </w:pPr>
    </w:p>
    <w:p w:rsidR="00464A15" w:rsidRPr="00464A15" w:rsidRDefault="00464A15" w:rsidP="00464A15">
      <w:pPr>
        <w:rPr>
          <w:rFonts w:ascii="Times New Roman" w:hAnsi="Times New Roman" w:cs="Times New Roman"/>
          <w:sz w:val="24"/>
        </w:rPr>
      </w:pPr>
    </w:p>
    <w:p w:rsidR="00464A15" w:rsidRPr="00464A15" w:rsidRDefault="00464A15" w:rsidP="00464A15">
      <w:pPr>
        <w:rPr>
          <w:rFonts w:ascii="Times New Roman" w:hAnsi="Times New Roman" w:cs="Times New Roman"/>
          <w:sz w:val="24"/>
        </w:rPr>
      </w:pPr>
    </w:p>
    <w:p w:rsidR="00464A15" w:rsidRPr="00464A15" w:rsidRDefault="00464A15" w:rsidP="00464A15">
      <w:pPr>
        <w:rPr>
          <w:rFonts w:ascii="Times New Roman" w:hAnsi="Times New Roman" w:cs="Times New Roman"/>
          <w:sz w:val="24"/>
        </w:rPr>
      </w:pPr>
    </w:p>
    <w:p w:rsidR="00464A15" w:rsidRPr="00464A15" w:rsidRDefault="00464A15" w:rsidP="00464A15">
      <w:pPr>
        <w:rPr>
          <w:rFonts w:ascii="Times New Roman" w:hAnsi="Times New Roman" w:cs="Times New Roman"/>
          <w:sz w:val="24"/>
        </w:rPr>
      </w:pPr>
    </w:p>
    <w:p w:rsidR="00464A15" w:rsidRPr="00464A15" w:rsidRDefault="00464A15" w:rsidP="00464A15">
      <w:pPr>
        <w:rPr>
          <w:rFonts w:ascii="Times New Roman" w:hAnsi="Times New Roman" w:cs="Times New Roman"/>
          <w:sz w:val="24"/>
        </w:rPr>
      </w:pPr>
    </w:p>
    <w:p w:rsidR="00464A15" w:rsidRPr="00464A15" w:rsidRDefault="00464A15" w:rsidP="00464A15">
      <w:pPr>
        <w:rPr>
          <w:rFonts w:ascii="Times New Roman" w:hAnsi="Times New Roman" w:cs="Times New Roman"/>
          <w:sz w:val="24"/>
        </w:rPr>
      </w:pPr>
    </w:p>
    <w:p w:rsidR="00464A15" w:rsidRDefault="00464A15" w:rsidP="00464A15">
      <w:pPr>
        <w:rPr>
          <w:rFonts w:ascii="Times New Roman" w:hAnsi="Times New Roman" w:cs="Times New Roman"/>
          <w:sz w:val="24"/>
        </w:rPr>
      </w:pPr>
    </w:p>
    <w:p w:rsidR="008A10FA" w:rsidRPr="00464A15" w:rsidRDefault="00464A15" w:rsidP="00464A15">
      <w:pPr>
        <w:tabs>
          <w:tab w:val="left" w:pos="3552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Графическая часть</w:t>
      </w:r>
    </w:p>
    <w:sectPr w:rsidR="008A10FA" w:rsidRPr="00464A15" w:rsidSect="002810CE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AEA" w:rsidRDefault="00A23AEA" w:rsidP="00245303">
      <w:pPr>
        <w:spacing w:after="0" w:line="240" w:lineRule="auto"/>
      </w:pPr>
      <w:r>
        <w:separator/>
      </w:r>
    </w:p>
  </w:endnote>
  <w:endnote w:type="continuationSeparator" w:id="0">
    <w:p w:rsidR="00A23AEA" w:rsidRDefault="00A23AEA" w:rsidP="00245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A15" w:rsidRDefault="00A50016">
    <w:pPr>
      <w:rPr>
        <w:sz w:val="2"/>
        <w:szCs w:val="2"/>
      </w:rPr>
    </w:pPr>
    <w:r w:rsidRPr="00A5001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4.3pt;margin-top:788.35pt;width:7.45pt;height:7.2pt;z-index:-25165619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464A15" w:rsidRDefault="00464A15">
                <w:pPr>
                  <w:pStyle w:val="ae"/>
                  <w:shd w:val="clear" w:color="auto" w:fill="auto"/>
                  <w:spacing w:line="240" w:lineRule="auto"/>
                </w:pPr>
                <w:r>
                  <w:rPr>
                    <w:rStyle w:val="7pt"/>
                    <w:color w:val="000000"/>
                  </w:rPr>
                  <w:t>10</w:t>
                </w:r>
              </w:p>
            </w:txbxContent>
          </v:textbox>
          <w10:wrap anchorx="page" anchory="page"/>
        </v:shape>
      </w:pict>
    </w:r>
    <w:r w:rsidRPr="00A50016">
      <w:rPr>
        <w:noProof/>
      </w:rPr>
      <w:pict>
        <v:shape id="_x0000_s2050" type="#_x0000_t202" style="position:absolute;margin-left:537.8pt;margin-top:771.95pt;width:18.2pt;height:6.3pt;z-index:-251655168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464A15" w:rsidRDefault="00464A15">
                <w:pPr>
                  <w:pStyle w:val="ae"/>
                  <w:shd w:val="clear" w:color="auto" w:fill="auto"/>
                  <w:spacing w:line="240" w:lineRule="auto"/>
                </w:pPr>
                <w:r>
                  <w:rPr>
                    <w:rStyle w:val="7pt"/>
                    <w:color w:val="000000"/>
                  </w:rPr>
                  <w:t>Лист</w:t>
                </w:r>
              </w:p>
            </w:txbxContent>
          </v:textbox>
          <w10:wrap anchorx="page" anchory="page"/>
        </v:shape>
      </w:pict>
    </w:r>
    <w:r w:rsidRPr="00A50016">
      <w:rPr>
        <w:noProof/>
      </w:rPr>
      <w:pict>
        <v:shape id="_x0000_s2051" type="#_x0000_t202" style="position:absolute;margin-left:362.95pt;margin-top:778.7pt;width:39.6pt;height:6.05pt;z-index:-25165414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464A15" w:rsidRDefault="00464A15">
                <w:pPr>
                  <w:pStyle w:val="ae"/>
                  <w:shd w:val="clear" w:color="auto" w:fill="auto"/>
                  <w:spacing w:line="240" w:lineRule="auto"/>
                </w:pPr>
                <w:r>
                  <w:rPr>
                    <w:rStyle w:val="7pt"/>
                    <w:color w:val="000000"/>
                  </w:rPr>
                  <w:t>ПМТ.2020</w:t>
                </w:r>
              </w:p>
            </w:txbxContent>
          </v:textbox>
          <w10:wrap anchorx="page" anchory="page"/>
        </v:shape>
      </w:pict>
    </w:r>
    <w:r w:rsidRPr="00A50016">
      <w:rPr>
        <w:noProof/>
      </w:rPr>
      <w:pict>
        <v:shape id="_x0000_s2052" type="#_x0000_t202" style="position:absolute;margin-left:96.1pt;margin-top:794.9pt;width:139.95pt;height:7.2pt;z-index:-251653120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464A15" w:rsidRDefault="00464A15">
                <w:pPr>
                  <w:pStyle w:val="ae"/>
                  <w:shd w:val="clear" w:color="auto" w:fill="auto"/>
                  <w:tabs>
                    <w:tab w:val="right" w:pos="909"/>
                    <w:tab w:val="right" w:pos="1494"/>
                    <w:tab w:val="right" w:pos="2111"/>
                    <w:tab w:val="right" w:pos="2799"/>
                  </w:tabs>
                  <w:spacing w:line="240" w:lineRule="auto"/>
                </w:pPr>
                <w:proofErr w:type="spellStart"/>
                <w:r>
                  <w:rPr>
                    <w:rStyle w:val="7pt"/>
                    <w:color w:val="000000"/>
                  </w:rPr>
                  <w:t>Кол</w:t>
                </w:r>
                <w:proofErr w:type="gramStart"/>
                <w:r>
                  <w:rPr>
                    <w:rStyle w:val="7pt"/>
                    <w:color w:val="000000"/>
                  </w:rPr>
                  <w:t>.у</w:t>
                </w:r>
                <w:proofErr w:type="gramEnd"/>
                <w:r>
                  <w:rPr>
                    <w:rStyle w:val="7pt"/>
                    <w:color w:val="000000"/>
                  </w:rPr>
                  <w:t>ч</w:t>
                </w:r>
                <w:proofErr w:type="spellEnd"/>
                <w:r>
                  <w:rPr>
                    <w:rStyle w:val="7pt"/>
                    <w:color w:val="000000"/>
                  </w:rPr>
                  <w:tab/>
                  <w:t>Лист</w:t>
                </w:r>
                <w:r>
                  <w:rPr>
                    <w:rStyle w:val="7pt"/>
                    <w:color w:val="000000"/>
                  </w:rPr>
                  <w:tab/>
                  <w:t>№ док.</w:t>
                </w:r>
                <w:r>
                  <w:rPr>
                    <w:rStyle w:val="7pt"/>
                    <w:color w:val="000000"/>
                  </w:rPr>
                  <w:tab/>
                </w:r>
                <w:proofErr w:type="spellStart"/>
                <w:r>
                  <w:rPr>
                    <w:rStyle w:val="7pt"/>
                    <w:color w:val="000000"/>
                  </w:rPr>
                  <w:t>Подп</w:t>
                </w:r>
                <w:proofErr w:type="spellEnd"/>
                <w:r>
                  <w:rPr>
                    <w:rStyle w:val="7pt"/>
                    <w:color w:val="000000"/>
                  </w:rPr>
                  <w:t>.</w:t>
                </w:r>
                <w:r>
                  <w:rPr>
                    <w:rStyle w:val="7pt"/>
                    <w:color w:val="000000"/>
                  </w:rPr>
                  <w:tab/>
                  <w:t>Дата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A15" w:rsidRDefault="00A50016">
    <w:pPr>
      <w:rPr>
        <w:sz w:val="2"/>
        <w:szCs w:val="2"/>
      </w:rPr>
    </w:pPr>
    <w:r w:rsidRPr="00A5001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46pt;margin-top:670.95pt;width:6.1pt;height:7.2pt;z-index:-251652096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464A15" w:rsidRDefault="00464A15">
                <w:pPr>
                  <w:pStyle w:val="ae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AEA" w:rsidRDefault="00A23AEA" w:rsidP="00245303">
      <w:pPr>
        <w:spacing w:after="0" w:line="240" w:lineRule="auto"/>
      </w:pPr>
      <w:r>
        <w:separator/>
      </w:r>
    </w:p>
  </w:footnote>
  <w:footnote w:type="continuationSeparator" w:id="0">
    <w:p w:rsidR="00A23AEA" w:rsidRDefault="00A23AEA" w:rsidP="002453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00000004"/>
    <w:lvl w:ilvl="0">
      <w:start w:val="2017"/>
      <w:numFmt w:val="decimal"/>
      <w:lvlText w:val="1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017"/>
      <w:numFmt w:val="decimal"/>
      <w:lvlText w:val="1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017"/>
      <w:numFmt w:val="decimal"/>
      <w:lvlText w:val="1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017"/>
      <w:numFmt w:val="decimal"/>
      <w:lvlText w:val="1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017"/>
      <w:numFmt w:val="decimal"/>
      <w:lvlText w:val="1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017"/>
      <w:numFmt w:val="decimal"/>
      <w:lvlText w:val="1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017"/>
      <w:numFmt w:val="decimal"/>
      <w:lvlText w:val="1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017"/>
      <w:numFmt w:val="decimal"/>
      <w:lvlText w:val="1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017"/>
      <w:numFmt w:val="decimal"/>
      <w:lvlText w:val="1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00000006"/>
    <w:lvl w:ilvl="0">
      <w:start w:val="2017"/>
      <w:numFmt w:val="decimal"/>
      <w:lvlText w:val="04.0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017"/>
      <w:numFmt w:val="decimal"/>
      <w:lvlText w:val="04.0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017"/>
      <w:numFmt w:val="decimal"/>
      <w:lvlText w:val="04.0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017"/>
      <w:numFmt w:val="decimal"/>
      <w:lvlText w:val="04.0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017"/>
      <w:numFmt w:val="decimal"/>
      <w:lvlText w:val="04.0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017"/>
      <w:numFmt w:val="decimal"/>
      <w:lvlText w:val="04.0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017"/>
      <w:numFmt w:val="decimal"/>
      <w:lvlText w:val="04.0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017"/>
      <w:numFmt w:val="decimal"/>
      <w:lvlText w:val="04.0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017"/>
      <w:numFmt w:val="decimal"/>
      <w:lvlText w:val="04.0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&gt;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&gt;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&gt;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&gt;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&gt;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&gt;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&gt;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&gt;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&gt;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8">
    <w:nsid w:val="00000011"/>
    <w:multiLevelType w:val="multilevel"/>
    <w:tmpl w:val="00000010"/>
    <w:lvl w:ilvl="0">
      <w:start w:val="2017"/>
      <w:numFmt w:val="decimal"/>
      <w:lvlText w:val="1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017"/>
      <w:numFmt w:val="decimal"/>
      <w:lvlText w:val="1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017"/>
      <w:numFmt w:val="decimal"/>
      <w:lvlText w:val="1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017"/>
      <w:numFmt w:val="decimal"/>
      <w:lvlText w:val="1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017"/>
      <w:numFmt w:val="decimal"/>
      <w:lvlText w:val="1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017"/>
      <w:numFmt w:val="decimal"/>
      <w:lvlText w:val="1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017"/>
      <w:numFmt w:val="decimal"/>
      <w:lvlText w:val="1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017"/>
      <w:numFmt w:val="decimal"/>
      <w:lvlText w:val="1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017"/>
      <w:numFmt w:val="decimal"/>
      <w:lvlText w:val="1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0">
    <w:nsid w:val="5BEC4377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B64D8"/>
    <w:rsid w:val="00006145"/>
    <w:rsid w:val="00020466"/>
    <w:rsid w:val="00092838"/>
    <w:rsid w:val="001202F6"/>
    <w:rsid w:val="002046FE"/>
    <w:rsid w:val="00245303"/>
    <w:rsid w:val="0026333B"/>
    <w:rsid w:val="002810CE"/>
    <w:rsid w:val="0028614A"/>
    <w:rsid w:val="00291C1D"/>
    <w:rsid w:val="003254DF"/>
    <w:rsid w:val="003507F8"/>
    <w:rsid w:val="003B64D8"/>
    <w:rsid w:val="00464A15"/>
    <w:rsid w:val="004F0935"/>
    <w:rsid w:val="00586094"/>
    <w:rsid w:val="005D538A"/>
    <w:rsid w:val="00707437"/>
    <w:rsid w:val="00862B56"/>
    <w:rsid w:val="0088200D"/>
    <w:rsid w:val="008A10FA"/>
    <w:rsid w:val="008B3396"/>
    <w:rsid w:val="0099211C"/>
    <w:rsid w:val="009C1492"/>
    <w:rsid w:val="009F2ECF"/>
    <w:rsid w:val="00A053CC"/>
    <w:rsid w:val="00A23AEA"/>
    <w:rsid w:val="00A50016"/>
    <w:rsid w:val="00AC6456"/>
    <w:rsid w:val="00B2743D"/>
    <w:rsid w:val="00BA55EB"/>
    <w:rsid w:val="00C07631"/>
    <w:rsid w:val="00CB4C2A"/>
    <w:rsid w:val="00CF0854"/>
    <w:rsid w:val="00DC6ACA"/>
    <w:rsid w:val="00ED4159"/>
    <w:rsid w:val="00EE5E17"/>
    <w:rsid w:val="00FD5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3B64D8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header"/>
    <w:basedOn w:val="a"/>
    <w:link w:val="a5"/>
    <w:uiPriority w:val="99"/>
    <w:semiHidden/>
    <w:unhideWhenUsed/>
    <w:rsid w:val="00245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45303"/>
  </w:style>
  <w:style w:type="paragraph" w:styleId="a6">
    <w:name w:val="footer"/>
    <w:basedOn w:val="a"/>
    <w:link w:val="a7"/>
    <w:uiPriority w:val="99"/>
    <w:semiHidden/>
    <w:unhideWhenUsed/>
    <w:rsid w:val="00245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45303"/>
  </w:style>
  <w:style w:type="character" w:styleId="a8">
    <w:name w:val="Hyperlink"/>
    <w:basedOn w:val="a0"/>
    <w:uiPriority w:val="99"/>
    <w:rsid w:val="008A10FA"/>
    <w:rPr>
      <w:color w:val="0066CC"/>
      <w:u w:val="single"/>
    </w:rPr>
  </w:style>
  <w:style w:type="character" w:customStyle="1" w:styleId="1">
    <w:name w:val="Основной текст Знак1"/>
    <w:basedOn w:val="a0"/>
    <w:link w:val="a9"/>
    <w:uiPriority w:val="99"/>
    <w:rsid w:val="008A10F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">
    <w:name w:val="Основной текст (12)_"/>
    <w:basedOn w:val="a0"/>
    <w:link w:val="120"/>
    <w:uiPriority w:val="99"/>
    <w:rsid w:val="008A10FA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styleId="a9">
    <w:name w:val="Body Text"/>
    <w:basedOn w:val="a"/>
    <w:link w:val="1"/>
    <w:uiPriority w:val="99"/>
    <w:rsid w:val="008A10FA"/>
    <w:pPr>
      <w:widowControl w:val="0"/>
      <w:shd w:val="clear" w:color="auto" w:fill="FFFFFF"/>
      <w:spacing w:after="1020" w:line="261" w:lineRule="exact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a">
    <w:name w:val="Основной текст Знак"/>
    <w:basedOn w:val="a0"/>
    <w:link w:val="a9"/>
    <w:uiPriority w:val="99"/>
    <w:semiHidden/>
    <w:rsid w:val="008A10FA"/>
  </w:style>
  <w:style w:type="paragraph" w:customStyle="1" w:styleId="120">
    <w:name w:val="Основной текст (12)"/>
    <w:basedOn w:val="a"/>
    <w:link w:val="12"/>
    <w:uiPriority w:val="99"/>
    <w:rsid w:val="008A10FA"/>
    <w:pPr>
      <w:widowControl w:val="0"/>
      <w:shd w:val="clear" w:color="auto" w:fill="FFFFFF"/>
      <w:spacing w:after="60" w:line="240" w:lineRule="atLeast"/>
      <w:jc w:val="both"/>
    </w:pPr>
    <w:rPr>
      <w:rFonts w:ascii="Times New Roman" w:hAnsi="Times New Roman" w:cs="Times New Roman"/>
      <w:b/>
      <w:bCs/>
      <w:sz w:val="21"/>
      <w:szCs w:val="21"/>
    </w:rPr>
  </w:style>
  <w:style w:type="character" w:customStyle="1" w:styleId="33">
    <w:name w:val="Подпись к картинке (3)3"/>
    <w:basedOn w:val="a0"/>
    <w:uiPriority w:val="99"/>
    <w:rsid w:val="008A10FA"/>
    <w:rPr>
      <w:rFonts w:ascii="Times New Roman" w:hAnsi="Times New Roman" w:cs="Times New Roman"/>
      <w:i/>
      <w:iCs/>
      <w:spacing w:val="-10"/>
      <w:sz w:val="21"/>
      <w:szCs w:val="21"/>
      <w:u w:val="single"/>
    </w:rPr>
  </w:style>
  <w:style w:type="table" w:styleId="ab">
    <w:name w:val="Table Grid"/>
    <w:basedOn w:val="a1"/>
    <w:uiPriority w:val="59"/>
    <w:rsid w:val="00464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uiPriority w:val="99"/>
    <w:rsid w:val="00464A1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c">
    <w:name w:val="Основной текст + Полужирный"/>
    <w:basedOn w:val="1"/>
    <w:uiPriority w:val="99"/>
    <w:rsid w:val="00464A15"/>
    <w:rPr>
      <w:b/>
      <w:bCs/>
      <w:u w:val="none"/>
    </w:rPr>
  </w:style>
  <w:style w:type="paragraph" w:customStyle="1" w:styleId="20">
    <w:name w:val="Основной текст (2)"/>
    <w:basedOn w:val="a"/>
    <w:link w:val="2"/>
    <w:uiPriority w:val="99"/>
    <w:rsid w:val="00464A15"/>
    <w:pPr>
      <w:widowControl w:val="0"/>
      <w:shd w:val="clear" w:color="auto" w:fill="FFFFFF"/>
      <w:spacing w:after="0" w:line="306" w:lineRule="exact"/>
      <w:ind w:hanging="1120"/>
      <w:jc w:val="center"/>
    </w:pPr>
    <w:rPr>
      <w:rFonts w:ascii="Times New Roman" w:hAnsi="Times New Roman" w:cs="Times New Roman"/>
      <w:b/>
      <w:bCs/>
    </w:rPr>
  </w:style>
  <w:style w:type="character" w:customStyle="1" w:styleId="ad">
    <w:name w:val="Колонтитул_"/>
    <w:basedOn w:val="a0"/>
    <w:link w:val="ae"/>
    <w:uiPriority w:val="99"/>
    <w:rsid w:val="00464A15"/>
    <w:rPr>
      <w:rFonts w:ascii="Trebuchet MS" w:hAnsi="Trebuchet MS" w:cs="Trebuchet MS"/>
      <w:i/>
      <w:iCs/>
      <w:sz w:val="13"/>
      <w:szCs w:val="13"/>
      <w:shd w:val="clear" w:color="auto" w:fill="FFFFFF"/>
    </w:rPr>
  </w:style>
  <w:style w:type="character" w:customStyle="1" w:styleId="7pt">
    <w:name w:val="Колонтитул + 7 pt"/>
    <w:basedOn w:val="ad"/>
    <w:uiPriority w:val="99"/>
    <w:rsid w:val="00464A15"/>
    <w:rPr>
      <w:sz w:val="14"/>
      <w:szCs w:val="14"/>
    </w:rPr>
  </w:style>
  <w:style w:type="paragraph" w:customStyle="1" w:styleId="ae">
    <w:name w:val="Колонтитул"/>
    <w:basedOn w:val="a"/>
    <w:link w:val="ad"/>
    <w:uiPriority w:val="99"/>
    <w:rsid w:val="00464A15"/>
    <w:pPr>
      <w:widowControl w:val="0"/>
      <w:shd w:val="clear" w:color="auto" w:fill="FFFFFF"/>
      <w:spacing w:after="0" w:line="240" w:lineRule="atLeast"/>
    </w:pPr>
    <w:rPr>
      <w:rFonts w:ascii="Trebuchet MS" w:hAnsi="Trebuchet MS" w:cs="Trebuchet MS"/>
      <w:i/>
      <w:iCs/>
      <w:sz w:val="13"/>
      <w:szCs w:val="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zven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zve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10</Pages>
  <Words>1738</Words>
  <Characters>9911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13</cp:revision>
  <cp:lastPrinted>2020-07-29T11:58:00Z</cp:lastPrinted>
  <dcterms:created xsi:type="dcterms:W3CDTF">2020-07-23T05:17:00Z</dcterms:created>
  <dcterms:modified xsi:type="dcterms:W3CDTF">2021-04-21T11:25:00Z</dcterms:modified>
</cp:coreProperties>
</file>